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rFonts w:ascii="Times New Roman" w:hAnsi="Times New Roman"/>
          <w:b/>
          <w:b/>
          <w:i w:val="false"/>
          <w:i w:val="false"/>
          <w:color w:val="000000"/>
          <w:sz w:val="28"/>
        </w:rPr>
      </w:pPr>
      <w:r>
        <w:rPr/>
      </w:r>
    </w:p>
    <w:p>
      <w:pPr>
        <w:pStyle w:val="Normal"/>
        <w:spacing w:lineRule="exact" w:line="264" w:before="0" w:after="0"/>
        <w:ind w:hanging="0"/>
        <w:jc w:val="left"/>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 xml:space="preserve">На литературное чтение в 1 классе отводится </w:t>
      </w:r>
      <w:bookmarkStart w:id="0" w:name="ab8aaf79-a9ef-490a-a0b2-70ac1b5c97af"/>
      <w:r>
        <w:rPr>
          <w:rFonts w:ascii="Times New Roman" w:hAnsi="Times New Roman"/>
          <w:b w:val="false"/>
          <w:i w:val="false"/>
          <w:color w:val="000000"/>
          <w:sz w:val="28"/>
        </w:rPr>
        <w:t>132 часа</w:t>
      </w:r>
      <w:bookmarkEnd w:id="0"/>
      <w:r>
        <w:rPr>
          <w:rFonts w:ascii="Times New Roman" w:hAnsi="Times New Roman"/>
          <w:b w:val="false"/>
          <w:i w:val="false"/>
          <w:color w:val="000000"/>
          <w:sz w:val="28"/>
        </w:rPr>
        <w:t xml:space="preserve"> (из них </w:t>
      </w:r>
      <w:bookmarkStart w:id="1" w:name="8184041c-500f-4898-8c17-3f7c192d7a9a"/>
      <w:r>
        <w:rPr>
          <w:rFonts w:ascii="Times New Roman" w:hAnsi="Times New Roman"/>
          <w:b w:val="false"/>
          <w:i w:val="false"/>
          <w:color w:val="000000"/>
          <w:sz w:val="28"/>
        </w:rPr>
        <w:t>не менее 80 часов</w:t>
      </w:r>
      <w:bookmarkStart w:id="2" w:name="block-763746941"/>
      <w:bookmarkStart w:id="3" w:name="block-76374694"/>
      <w:bookmarkEnd w:id="1"/>
      <w:bookmarkEnd w:id="2"/>
      <w:bookmarkEnd w:id="3"/>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4" w:name="e723ba6f-ad13-4eb9-88fb-092822236b1d"/>
      <w:r>
        <w:rPr>
          <w:rFonts w:ascii="Times New Roman" w:hAnsi="Times New Roman"/>
          <w:b w:val="false"/>
          <w:i w:val="false"/>
          <w:color w:val="000000"/>
          <w:sz w:val="28"/>
        </w:rPr>
        <w:t>и др.</w:t>
      </w:r>
      <w:bookmarkEnd w:id="4"/>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 w:name="127f14ef-247e-4055-acfd-bc40c4be0ca9"/>
      <w:bookmarkEnd w:id="5"/>
      <w:r>
        <w:rPr>
          <w:rFonts w:ascii="Times New Roman" w:hAnsi="Times New Roman"/>
          <w:b w:val="false"/>
          <w:i w:val="false"/>
          <w:color w:val="000000"/>
          <w:sz w:val="28"/>
        </w:rPr>
        <w:t>(1-2 рассказа военно-исторической тематики) и другие (по выбору).</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 w:name="13ed692d-f68b-4ab7-9394-065d0e010e2b"/>
      <w:r>
        <w:rPr>
          <w:rFonts w:ascii="Times New Roman" w:hAnsi="Times New Roman"/>
          <w:b w:val="false"/>
          <w:i w:val="false"/>
          <w:color w:val="000000"/>
          <w:sz w:val="28"/>
        </w:rPr>
        <w:t>(2-3 сказки по выбору)</w:t>
      </w:r>
      <w:bookmarkEnd w:id="6"/>
      <w:r>
        <w:rPr>
          <w:rFonts w:ascii="Times New Roman" w:hAnsi="Times New Roman"/>
          <w:b w:val="false"/>
          <w:i w:val="false"/>
          <w:color w:val="000000"/>
          <w:sz w:val="28"/>
        </w:rPr>
        <w:t xml:space="preserve">, сказки народов России </w:t>
      </w:r>
      <w:bookmarkStart w:id="7" w:name="88e382a1-4742-44f3-be40-3355538b7bf0"/>
      <w:r>
        <w:rPr>
          <w:rFonts w:ascii="Times New Roman" w:hAnsi="Times New Roman"/>
          <w:b w:val="false"/>
          <w:i w:val="false"/>
          <w:color w:val="000000"/>
          <w:sz w:val="28"/>
        </w:rPr>
        <w:t>(2-3 сказки по выбору)</w:t>
      </w:r>
      <w:bookmarkEnd w:id="7"/>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8" w:name="65d9a5fc-cfbc-4c38-8800-4fae49f12f66"/>
      <w:r>
        <w:rPr>
          <w:rFonts w:ascii="Times New Roman" w:hAnsi="Times New Roman"/>
          <w:b w:val="false"/>
          <w:i w:val="false"/>
          <w:color w:val="000000"/>
          <w:sz w:val="28"/>
        </w:rPr>
        <w:t>(1-2 по выбору)</w:t>
      </w:r>
      <w:bookmarkEnd w:id="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9" w:name="d4959437-1f52-4e04-ad5c-5e5962b220a9"/>
      <w:r>
        <w:rPr>
          <w:rFonts w:ascii="Times New Roman" w:hAnsi="Times New Roman"/>
          <w:b w:val="false"/>
          <w:i w:val="false"/>
          <w:color w:val="000000"/>
          <w:sz w:val="28"/>
        </w:rPr>
        <w:t>и другие</w:t>
      </w:r>
      <w:bookmarkEnd w:id="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10" w:name="f6b74d8a-3a68-456b-9560-c1d56f3a7703"/>
      <w:r>
        <w:rPr>
          <w:rFonts w:ascii="Times New Roman" w:hAnsi="Times New Roman"/>
          <w:b w:val="false"/>
          <w:i w:val="false"/>
          <w:color w:val="000000"/>
          <w:sz w:val="28"/>
        </w:rPr>
        <w:t>(не менее трёх)</w:t>
      </w:r>
      <w:bookmarkEnd w:id="10"/>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11" w:name="fb9c6b46-90e6-44d3-98e5-d86df8a78f70"/>
      <w:r>
        <w:rPr>
          <w:rFonts w:ascii="Times New Roman" w:hAnsi="Times New Roman"/>
          <w:b w:val="false"/>
          <w:i w:val="false"/>
          <w:color w:val="000000"/>
          <w:sz w:val="28"/>
        </w:rPr>
        <w:t>и другие</w:t>
      </w:r>
      <w:bookmarkEnd w:id="1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12" w:name="8753b9aa-1497-4d8a-9925-78a7378ffdc6"/>
      <w:r>
        <w:rPr>
          <w:rFonts w:ascii="Times New Roman" w:hAnsi="Times New Roman"/>
          <w:b w:val="false"/>
          <w:i w:val="false"/>
          <w:color w:val="000000"/>
          <w:sz w:val="28"/>
        </w:rPr>
        <w:t>(не менее трёх)</w:t>
      </w:r>
      <w:bookmarkEnd w:id="12"/>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13" w:name="a3acb784-465c-47f9-a1a9-55fd03aefdd7"/>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14" w:name="c485f24c-ccf6-4a4b-a332-12b0e9bda1ee"/>
      <w:r>
        <w:rPr>
          <w:rFonts w:ascii="Times New Roman" w:hAnsi="Times New Roman"/>
          <w:b w:val="false"/>
          <w:i w:val="false"/>
          <w:color w:val="000000"/>
          <w:sz w:val="28"/>
        </w:rPr>
        <w:t>(две-три по выбору)</w:t>
      </w:r>
      <w:bookmarkEnd w:id="14"/>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15" w:name="b696e61f-1fed-496e-b40a-891403c8acb0"/>
      <w:r>
        <w:rPr>
          <w:rFonts w:ascii="Times New Roman" w:hAnsi="Times New Roman"/>
          <w:b w:val="false"/>
          <w:i w:val="false"/>
          <w:color w:val="000000"/>
          <w:sz w:val="28"/>
        </w:rPr>
        <w:t>и др.</w:t>
      </w:r>
      <w:bookmarkEnd w:id="15"/>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16" w:name="bf3989dc-2faf-4749-85de-63cc4f5b6c7f"/>
      <w:r>
        <w:rPr>
          <w:rFonts w:ascii="Times New Roman" w:hAnsi="Times New Roman"/>
          <w:b w:val="false"/>
          <w:i w:val="false"/>
          <w:color w:val="000000"/>
          <w:sz w:val="28"/>
        </w:rPr>
        <w:t>и другие</w:t>
      </w:r>
      <w:bookmarkEnd w:id="1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17" w:name="05556173-ef49-42c0-b650-76e818c52f73"/>
      <w:r>
        <w:rPr>
          <w:rFonts w:ascii="Times New Roman" w:hAnsi="Times New Roman"/>
          <w:b w:val="false"/>
          <w:i w:val="false"/>
          <w:color w:val="000000"/>
          <w:sz w:val="28"/>
        </w:rPr>
        <w:t>(не менее пяти авторов по выбору)</w:t>
      </w:r>
      <w:bookmarkEnd w:id="17"/>
      <w:r>
        <w:rPr>
          <w:rFonts w:ascii="Times New Roman" w:hAnsi="Times New Roman"/>
          <w:b w:val="false"/>
          <w:i w:val="false"/>
          <w:color w:val="000000"/>
          <w:sz w:val="28"/>
        </w:rPr>
        <w:t xml:space="preserve">: В. А. Жуковский, И.С. Никитин, Е. А. Баратынский, Ф. И. Тютчев, А. А. Фет, </w:t>
      </w:r>
      <w:bookmarkStart w:id="18" w:name="10df2cc6-7eaf-452a-be27-c403590473e7"/>
      <w:r>
        <w:rPr>
          <w:rFonts w:ascii="Times New Roman" w:hAnsi="Times New Roman"/>
          <w:b w:val="false"/>
          <w:i w:val="false"/>
          <w:color w:val="000000"/>
          <w:sz w:val="28"/>
        </w:rPr>
        <w:t>Н. А. Некрасов, И. А. Бунин, А. А. Блок, К. Д. Бальмонт и др.</w:t>
      </w:r>
      <w:bookmarkEnd w:id="18"/>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19" w:name="81524b2d-8972-479d-bbde-dc24af398f71"/>
      <w:bookmarkEnd w:id="19"/>
      <w:r>
        <w:rPr>
          <w:rFonts w:ascii="Times New Roman" w:hAnsi="Times New Roman"/>
          <w:b w:val="false"/>
          <w:i w:val="false"/>
          <w:color w:val="333333"/>
          <w:sz w:val="28"/>
        </w:rPr>
        <w:t>и другие (по выбору).</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20" w:name="8bd46c4b-5995-4a73-9b20-d9c86c3c5312"/>
      <w:r>
        <w:rPr>
          <w:rFonts w:ascii="Times New Roman" w:hAnsi="Times New Roman"/>
          <w:b w:val="false"/>
          <w:i w:val="false"/>
          <w:color w:val="000000"/>
          <w:sz w:val="28"/>
        </w:rPr>
        <w:t>(не менее трёх произведений)</w:t>
      </w:r>
      <w:bookmarkEnd w:id="20"/>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21" w:name="7dfac43d-95d1-4f1a-9ef0-dd2e363e5574"/>
      <w:r>
        <w:rPr>
          <w:rFonts w:ascii="Times New Roman" w:hAnsi="Times New Roman"/>
          <w:b w:val="false"/>
          <w:i w:val="false"/>
          <w:color w:val="000000"/>
          <w:sz w:val="28"/>
        </w:rPr>
        <w:t>и другие (по выбору)</w:t>
      </w:r>
      <w:bookmarkEnd w:id="2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22" w:name="6b7a4d8f-0c10-4499-8b29-96f966374409"/>
      <w:r>
        <w:rPr>
          <w:rFonts w:ascii="Times New Roman" w:hAnsi="Times New Roman"/>
          <w:b w:val="false"/>
          <w:i w:val="false"/>
          <w:color w:val="000000"/>
          <w:sz w:val="28"/>
        </w:rPr>
        <w:t>(не менее трёх авторов)</w:t>
      </w:r>
      <w:bookmarkEnd w:id="22"/>
      <w:r>
        <w:rPr>
          <w:rFonts w:ascii="Times New Roman" w:hAnsi="Times New Roman"/>
          <w:b w:val="false"/>
          <w:i w:val="false"/>
          <w:color w:val="000000"/>
          <w:sz w:val="28"/>
        </w:rPr>
        <w:t xml:space="preserve">: на примере произведений В. П. Астафьева, М. М. Пришвина, С.А. Есенина, </w:t>
      </w:r>
      <w:bookmarkStart w:id="23" w:name="2404cae9-2aea-4be9-9c14-d1f2464ae947"/>
      <w:bookmarkEnd w:id="23"/>
      <w:r>
        <w:rPr>
          <w:rFonts w:ascii="Times New Roman" w:hAnsi="Times New Roman"/>
          <w:b w:val="false"/>
          <w:i w:val="false"/>
          <w:color w:val="000000"/>
          <w:sz w:val="28"/>
        </w:rPr>
        <w:t>А. И. Куприна, К. Г. Паустовского, Ю. И. Коваля и др.</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24" w:name="32f573be-918d-43d1-9ae6-41e22d8f0125"/>
      <w:bookmarkEnd w:id="24"/>
      <w:r>
        <w:rPr>
          <w:rFonts w:ascii="Times New Roman" w:hAnsi="Times New Roman"/>
          <w:b w:val="false"/>
          <w:i w:val="false"/>
          <w:color w:val="333333"/>
          <w:sz w:val="28"/>
        </w:rPr>
        <w:t>и другие (по выбору).</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25" w:name="af055e7a-930d-4d71-860c-0ef134e8808b"/>
      <w:r>
        <w:rPr>
          <w:rFonts w:ascii="Times New Roman" w:hAnsi="Times New Roman"/>
          <w:b w:val="false"/>
          <w:i w:val="false"/>
          <w:color w:val="000000"/>
          <w:sz w:val="28"/>
        </w:rPr>
        <w:t>(на примере произведений не менее трёх авторов)</w:t>
      </w:r>
      <w:bookmarkEnd w:id="25"/>
      <w:r>
        <w:rPr>
          <w:rFonts w:ascii="Times New Roman" w:hAnsi="Times New Roman"/>
          <w:b w:val="false"/>
          <w:i w:val="false"/>
          <w:color w:val="000000"/>
          <w:sz w:val="28"/>
        </w:rPr>
        <w:t xml:space="preserve">: А. П. Чехова, Н. Г. Гарина-Михайловского, М.М. Зощенко, К.Г.Паустовский, </w:t>
      </w:r>
      <w:bookmarkStart w:id="26" w:name="7725f3ac-90cc-4ff9-a933-5f2500765865"/>
      <w:r>
        <w:rPr>
          <w:rFonts w:ascii="Times New Roman" w:hAnsi="Times New Roman"/>
          <w:b w:val="false"/>
          <w:i w:val="false"/>
          <w:color w:val="000000"/>
          <w:sz w:val="28"/>
        </w:rPr>
        <w:t>Б. С. Житкова, В. В. Крапивина и др.</w:t>
      </w:r>
      <w:bookmarkEnd w:id="26"/>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27" w:name="b11b7b7c-b734-4b90-8e59-61db21edb4cb"/>
      <w:r>
        <w:rPr>
          <w:rFonts w:ascii="Times New Roman" w:hAnsi="Times New Roman"/>
          <w:b w:val="false"/>
          <w:i w:val="false"/>
          <w:color w:val="000000"/>
          <w:sz w:val="28"/>
        </w:rPr>
        <w:t>(1-2 рассказа из цикла)</w:t>
      </w:r>
      <w:bookmarkEnd w:id="27"/>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28" w:name="37501a53-492c-457b-bba5-1c42b6cc6631"/>
      <w:r>
        <w:rPr>
          <w:rFonts w:ascii="Times New Roman" w:hAnsi="Times New Roman"/>
          <w:b w:val="false"/>
          <w:i w:val="false"/>
          <w:color w:val="000000"/>
          <w:sz w:val="28"/>
        </w:rPr>
        <w:t>(одна по выбору)</w:t>
      </w:r>
      <w:bookmarkEnd w:id="28"/>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29" w:name="75d9e905-0ed8-4b64-8f23-d12494003dd9"/>
      <w:r>
        <w:rPr>
          <w:rFonts w:ascii="Times New Roman" w:hAnsi="Times New Roman"/>
          <w:b w:val="false"/>
          <w:i w:val="false"/>
          <w:color w:val="000000"/>
          <w:sz w:val="28"/>
        </w:rPr>
        <w:t>(не менее двух произведений по выбору):</w:t>
      </w:r>
      <w:bookmarkEnd w:id="29"/>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30" w:name="861c58cd-2b62-48ca-aee2-cbc0aff1d663"/>
      <w:r>
        <w:rPr>
          <w:rFonts w:ascii="Times New Roman" w:hAnsi="Times New Roman"/>
          <w:b w:val="false"/>
          <w:i w:val="false"/>
          <w:color w:val="000000"/>
          <w:sz w:val="28"/>
        </w:rPr>
        <w:t>М. М. Зощенко, В. В. Голявкина</w:t>
      </w:r>
      <w:bookmarkEnd w:id="30"/>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31" w:name="3833d43d-9952-42a0-80a6-c982261f81f0"/>
      <w:r>
        <w:rPr>
          <w:rFonts w:ascii="Times New Roman" w:hAnsi="Times New Roman"/>
          <w:b w:val="false"/>
          <w:i w:val="false"/>
          <w:color w:val="000000"/>
          <w:sz w:val="28"/>
        </w:rPr>
        <w:t>(1-2 произведения по выбору)</w:t>
      </w:r>
      <w:bookmarkEnd w:id="31"/>
      <w:r>
        <w:rPr>
          <w:rFonts w:ascii="Times New Roman" w:hAnsi="Times New Roman"/>
          <w:b w:val="false"/>
          <w:i w:val="false"/>
          <w:color w:val="000000"/>
          <w:sz w:val="28"/>
        </w:rPr>
        <w:t xml:space="preserve">, Н.Н. Носов «Витя Малеев в школе и дома» (отдельные главы) </w:t>
      </w:r>
      <w:bookmarkStart w:id="32" w:name="6717adc8-7d22-4c8b-8e0f-ca68d49678b4"/>
      <w:r>
        <w:rPr>
          <w:rFonts w:ascii="Times New Roman" w:hAnsi="Times New Roman"/>
          <w:b w:val="false"/>
          <w:i w:val="false"/>
          <w:color w:val="000000"/>
          <w:sz w:val="28"/>
        </w:rPr>
        <w:t>и другие</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33" w:name="0570ee0c-c095-4bdf-be12-0c3444ad3bbe"/>
      <w:r>
        <w:rPr>
          <w:rFonts w:ascii="Times New Roman" w:hAnsi="Times New Roman"/>
          <w:b w:val="false"/>
          <w:i w:val="false"/>
          <w:color w:val="000000"/>
          <w:sz w:val="28"/>
        </w:rPr>
        <w:t>Ш. Перро, братьев Гримм и др. (по выбору)</w:t>
      </w:r>
      <w:bookmarkEnd w:id="33"/>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34" w:name="7eaefd21-9d80-4380-a4c5-7fbfbc886408"/>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2"/>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3"/>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3"/>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3"/>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3"/>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3"/>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4"/>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4"/>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4"/>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5"/>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5"/>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35" w:name="_ftn1"/>
        <w:r>
          <w:rPr>
            <w:rStyle w:val="Style11"/>
            <w:rFonts w:ascii="Times New Roman" w:hAnsi="Times New Roman"/>
            <w:b w:val="false"/>
            <w:i w:val="false"/>
            <w:color w:val="0000FF"/>
            <w:u w:val="single"/>
          </w:rPr>
          <w:t>#_ftnref1</w:t>
        </w:r>
      </w:hyperlink>
      <w:bookmarkStart w:id="36" w:name="block-763746921"/>
      <w:bookmarkStart w:id="37" w:name="block-76374692"/>
      <w:bookmarkEnd w:id="35"/>
      <w:bookmarkEnd w:id="36"/>
      <w:bookmarkEnd w:id="37"/>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pPr>
        <w:pStyle w:val="Normal"/>
        <w:spacing w:lineRule="exact" w:line="264" w:before="0" w:after="0"/>
        <w:ind w:left="120" w:hanging="0"/>
        <w:jc w:val="both"/>
        <w:rPr/>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6"/>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6"/>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7"/>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7"/>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7"/>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8"/>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8"/>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8"/>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9"/>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10"/>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10"/>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11"/>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11"/>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12"/>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12"/>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12"/>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13"/>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13"/>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13"/>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14"/>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14"/>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14"/>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14"/>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14"/>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15"/>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5"/>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15"/>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15"/>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15"/>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15"/>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16"/>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16"/>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17"/>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18"/>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8"/>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8"/>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18"/>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18"/>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numPr>
          <w:ilvl w:val="0"/>
          <w:numId w:val="0"/>
        </w:numPr>
        <w:spacing w:lineRule="exact" w:line="264" w:before="0" w:after="0"/>
        <w:ind w:left="960" w:hanging="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4 КЛАСС</w:t>
      </w:r>
    </w:p>
    <w:p>
      <w:pPr>
        <w:pStyle w:val="Normal"/>
        <w:numPr>
          <w:ilvl w:val="0"/>
          <w:numId w:val="19"/>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19"/>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19"/>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19"/>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19"/>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19"/>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19"/>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19"/>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19"/>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19"/>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19"/>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19"/>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19"/>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19"/>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19"/>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19"/>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19"/>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19"/>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numPr>
          <w:ilvl w:val="0"/>
          <w:numId w:val="19"/>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52"/>
        <w:gridCol w:w="2878"/>
        <w:gridCol w:w="3"/>
        <w:gridCol w:w="1378"/>
        <w:gridCol w:w="1"/>
        <w:gridCol w:w="2409"/>
        <w:gridCol w:w="3"/>
        <w:gridCol w:w="2534"/>
        <w:gridCol w:w="1"/>
        <w:gridCol w:w="3734"/>
      </w:tblGrid>
      <w:tr>
        <w:trPr>
          <w:trHeight w:val="144" w:hRule="atLeast"/>
        </w:trPr>
        <w:tc>
          <w:tcPr>
            <w:tcW w:w="652"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1"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25"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35"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2"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881"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34"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 Родине, героические страницы истории</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Фольклор (устное народное творчество)</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Творчество И.А.Крылова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Творчество А.С.Пушкина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Творчество М.Ю. Лермонтова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Литературная сказка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Картины природы в творчестве поэтов и писателей ХIХ века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Творчество Л.Н. Толстого</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Картины природы в творчестве поэтов и писателей XX века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 животных и родной природе</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 детях</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Пьеса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Юмористические произведения </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литература</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3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https://m.edsoo.ru/7f412cec</w:t>
              </w:r>
            </w:hyperlink>
          </w:p>
        </w:tc>
      </w:tr>
      <w:tr>
        <w:trPr>
          <w:trHeight w:val="144" w:hRule="atLeast"/>
        </w:trPr>
        <w:tc>
          <w:tcPr>
            <w:tcW w:w="35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1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35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41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5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3"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41"/>
        <w:gridCol w:w="2961"/>
        <w:gridCol w:w="1"/>
        <w:gridCol w:w="1124"/>
        <w:gridCol w:w="3"/>
        <w:gridCol w:w="2109"/>
        <w:gridCol w:w="3"/>
        <w:gridCol w:w="2259"/>
        <w:gridCol w:w="2"/>
        <w:gridCol w:w="1738"/>
        <w:gridCol w:w="2"/>
        <w:gridCol w:w="2749"/>
      </w:tblGrid>
      <w:tr>
        <w:trPr>
          <w:trHeight w:val="144" w:hRule="atLeast"/>
        </w:trPr>
        <w:tc>
          <w:tcPr>
            <w:tcW w:w="64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62"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0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740"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4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4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962"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73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51"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https://m.edsoo.ru/f29f67cc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https://m.edsoo.ru/f29f6952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https://m.edsoo.ru/f29f6d1c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https://m.edsoo.ru/f29f783e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https://m.edsoo.ru/f29f6e34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Отражение народной былинной темы в творчестве художника В.М. Васнецова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23">
              <w:r>
                <w:rPr>
                  <w:rStyle w:val="Style11"/>
                  <w:rFonts w:ascii="Times New Roman" w:hAnsi="Times New Roman"/>
                  <w:b w:val="false"/>
                  <w:i w:val="false"/>
                  <w:color w:val="0000FF"/>
                  <w:sz w:val="22"/>
                  <w:u w:val="single"/>
                </w:rPr>
                <w:t>https://m.edsoo.ru/f29f70aa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А.С. Пушкина «Песнь о вещем Олеге»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https://m.edsoo.ru/f29f5afc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https://m.edsoo.ru/f29f62e0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https://m.edsoo.ru/f29f76cc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https://m.edsoo.ru/f29f6ace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https://m.edsoo.ru/f29f6c04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Тематическое повторение по итогам раздела «Фольклор – народная мудрость»</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https://m.edsoo.ru/f29f7956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Работа с детскими книгами на тему: «Фольклор (устное народное творчество)»: собиратели фольклора (А.Н. Афанасьев, В.И. Даль)</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Style11"/>
                  <w:rFonts w:ascii="Times New Roman" w:hAnsi="Times New Roman"/>
                  <w:b w:val="false"/>
                  <w:i w:val="false"/>
                  <w:color w:val="0000FF"/>
                  <w:sz w:val="22"/>
                  <w:u w:val="single"/>
                </w:rPr>
                <w:t>https://m.edsoo.ru/f29f6ace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Style11"/>
                  <w:rFonts w:ascii="Times New Roman" w:hAnsi="Times New Roman"/>
                  <w:b w:val="false"/>
                  <w:i w:val="false"/>
                  <w:color w:val="0000FF"/>
                  <w:sz w:val="22"/>
                  <w:u w:val="single"/>
                </w:rPr>
                <w:t>https://m.edsoo.ru/f2a0bdc0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Style11"/>
                  <w:rFonts w:ascii="Times New Roman" w:hAnsi="Times New Roman"/>
                  <w:b w:val="false"/>
                  <w:i w:val="false"/>
                  <w:color w:val="0000FF"/>
                  <w:sz w:val="22"/>
                  <w:u w:val="single"/>
                </w:rPr>
                <w:t>https://m.edsoo.ru/f2a0aa06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30.09.2025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Style11"/>
                  <w:rFonts w:ascii="Times New Roman" w:hAnsi="Times New Roman"/>
                  <w:b w:val="false"/>
                  <w:i w:val="false"/>
                  <w:color w:val="0000FF"/>
                  <w:sz w:val="22"/>
                  <w:u w:val="single"/>
                </w:rPr>
                <w:t>https://m.edsoo.ru/f2a0a36c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Картины осени в лирических произведениях А.С. Пушкина: сравнения, эпитеты, олицетворения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Style11"/>
                  <w:rFonts w:ascii="Times New Roman" w:hAnsi="Times New Roman"/>
                  <w:b w:val="false"/>
                  <w:i w:val="false"/>
                  <w:color w:val="0000FF"/>
                  <w:sz w:val="22"/>
                  <w:u w:val="single"/>
                </w:rPr>
                <w:t>https://m.edsoo.ru/f29f7a78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Style11"/>
                  <w:rFonts w:ascii="Times New Roman" w:hAnsi="Times New Roman"/>
                  <w:b w:val="false"/>
                  <w:i w:val="false"/>
                  <w:color w:val="0000FF"/>
                  <w:sz w:val="22"/>
                  <w:u w:val="single"/>
                </w:rPr>
                <w:t>https://m.edsoo.ru/f29f7ba4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Style11"/>
                  <w:rFonts w:ascii="Times New Roman" w:hAnsi="Times New Roman"/>
                  <w:b w:val="false"/>
                  <w:i w:val="false"/>
                  <w:color w:val="0000FF"/>
                  <w:sz w:val="22"/>
                  <w:u w:val="single"/>
                </w:rPr>
                <w:t>https://m.edsoo.ru/f2a0a7f4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Знакомство с литературной сказкой А.С. Пушкина «Сказка о мёртвой царевне и о семи богатырях»: сюжет произведения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Style11"/>
                  <w:rFonts w:ascii="Times New Roman" w:hAnsi="Times New Roman"/>
                  <w:b w:val="false"/>
                  <w:i w:val="false"/>
                  <w:color w:val="0000FF"/>
                  <w:sz w:val="22"/>
                  <w:u w:val="single"/>
                </w:rPr>
                <w:t>https://m.edsoo.ru/f29f7cbc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Style11"/>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39">
              <w:r>
                <w:rPr>
                  <w:rStyle w:val="Style11"/>
                  <w:rFonts w:ascii="Times New Roman" w:hAnsi="Times New Roman"/>
                  <w:b w:val="false"/>
                  <w:i w:val="false"/>
                  <w:color w:val="0000FF"/>
                  <w:sz w:val="22"/>
                  <w:u w:val="single"/>
                </w:rPr>
                <w:t>https://m.edsoo.ru/f29f85c2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Style11"/>
                  <w:rFonts w:ascii="Times New Roman" w:hAnsi="Times New Roman"/>
                  <w:b w:val="false"/>
                  <w:i w:val="false"/>
                  <w:color w:val="0000FF"/>
                  <w:sz w:val="22"/>
                  <w:u w:val="single"/>
                </w:rPr>
                <w:t>https://m.edsoo.ru/f29f8478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Style11"/>
                  <w:rFonts w:ascii="Times New Roman" w:hAnsi="Times New Roman"/>
                  <w:b w:val="false"/>
                  <w:i w:val="false"/>
                  <w:color w:val="0000FF"/>
                  <w:sz w:val="22"/>
                  <w:u w:val="single"/>
                </w:rPr>
                <w:t>https://m.edsoo.ru/f29f7e42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Style11"/>
                  <w:rFonts w:ascii="Times New Roman" w:hAnsi="Times New Roman"/>
                  <w:b w:val="false"/>
                  <w:i w:val="false"/>
                  <w:color w:val="0000FF"/>
                  <w:sz w:val="22"/>
                  <w:u w:val="single"/>
                </w:rPr>
                <w:t>https://m.edsoo.ru/f29f86d0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сообщения о М.Ю. Лермонтове. Строфа как элемент композиции стихотворения М.Ю. Лермонтова «Парус»</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Style11"/>
                  <w:rFonts w:ascii="Times New Roman" w:hAnsi="Times New Roman"/>
                  <w:b w:val="false"/>
                  <w:i w:val="false"/>
                  <w:color w:val="0000FF"/>
                  <w:sz w:val="22"/>
                  <w:u w:val="single"/>
                </w:rPr>
                <w:t>https://m.edsoo.ru/f29f9418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Style11"/>
                  <w:rFonts w:ascii="Times New Roman" w:hAnsi="Times New Roman"/>
                  <w:b w:val="false"/>
                  <w:i w:val="false"/>
                  <w:color w:val="0000FF"/>
                  <w:sz w:val="22"/>
                  <w:u w:val="single"/>
                </w:rPr>
                <w:t>https://m.edsoo.ru/f29f9558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Тематическое повторение по итогам раздела «Творчество А.С. Пушкина»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Style11"/>
                  <w:rFonts w:ascii="Times New Roman" w:hAnsi="Times New Roman"/>
                  <w:b w:val="false"/>
                  <w:i w:val="false"/>
                  <w:color w:val="0000FF"/>
                  <w:sz w:val="22"/>
                  <w:u w:val="single"/>
                </w:rPr>
                <w:t>https://m.edsoo.ru/f29f890a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Style11"/>
                  <w:rFonts w:ascii="Times New Roman" w:hAnsi="Times New Roman"/>
                  <w:b w:val="false"/>
                  <w:i w:val="false"/>
                  <w:color w:val="0000FF"/>
                  <w:sz w:val="22"/>
                  <w:u w:val="single"/>
                </w:rPr>
                <w:t>https://m.edsoo.ru/f29f9710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«скрытое» сравнение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Style11"/>
                  <w:rFonts w:ascii="Times New Roman" w:hAnsi="Times New Roman"/>
                  <w:b w:val="false"/>
                  <w:i w:val="false"/>
                  <w:color w:val="0000FF"/>
                  <w:sz w:val="22"/>
                  <w:u w:val="single"/>
                </w:rPr>
                <w:t>https://m.edsoo.ru/f29f983c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Творчество Л.Н. Толстого – великого русского писателя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31.10.2025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Style11"/>
                  <w:rFonts w:ascii="Times New Roman" w:hAnsi="Times New Roman"/>
                  <w:b w:val="false"/>
                  <w:i w:val="false"/>
                  <w:color w:val="0000FF"/>
                  <w:sz w:val="22"/>
                  <w:u w:val="single"/>
                </w:rPr>
                <w:t>https://m.edsoo.ru/f29fa66a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 Толстого «Детство»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Style11"/>
                  <w:rFonts w:ascii="Times New Roman" w:hAnsi="Times New Roman"/>
                  <w:b w:val="false"/>
                  <w:i w:val="false"/>
                  <w:color w:val="0000FF"/>
                  <w:sz w:val="22"/>
                  <w:u w:val="single"/>
                </w:rPr>
                <w:t>https://m.edsoo.ru/f29fa7a0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Style11"/>
                  <w:rFonts w:ascii="Times New Roman" w:hAnsi="Times New Roman"/>
                  <w:b w:val="false"/>
                  <w:i w:val="false"/>
                  <w:color w:val="0000FF"/>
                  <w:sz w:val="22"/>
                  <w:u w:val="single"/>
                </w:rPr>
                <w:t>https://m.edsoo.ru/f29fa8ae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Составление цитатного плана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Style11"/>
                  <w:rFonts w:ascii="Times New Roman" w:hAnsi="Times New Roman"/>
                  <w:b w:val="false"/>
                  <w:i w:val="false"/>
                  <w:color w:val="0000FF"/>
                  <w:sz w:val="22"/>
                  <w:u w:val="single"/>
                </w:rPr>
                <w:t>https://m.edsoo.ru/f29faa20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Роль портрета, интерьера в создании образа героя повести «Детство»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Style11"/>
                  <w:rFonts w:ascii="Times New Roman" w:hAnsi="Times New Roman"/>
                  <w:b w:val="false"/>
                  <w:i w:val="false"/>
                  <w:color w:val="0000FF"/>
                  <w:sz w:val="22"/>
                  <w:u w:val="single"/>
                </w:rPr>
                <w:t>https://m.edsoo.ru/f29fab56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Басни Л.Н. Толстого: выделение жанровых особенностей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Style11"/>
                  <w:rFonts w:ascii="Times New Roman" w:hAnsi="Times New Roman"/>
                  <w:b w:val="false"/>
                  <w:i w:val="false"/>
                  <w:color w:val="0000FF"/>
                  <w:sz w:val="22"/>
                  <w:u w:val="single"/>
                </w:rPr>
                <w:t>https://m.edsoo.ru/f29fac6e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разделу «Жанровое многообразие творчества Л.Н. Толстого»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Style11"/>
                  <w:rFonts w:ascii="Times New Roman" w:hAnsi="Times New Roman"/>
                  <w:b w:val="false"/>
                  <w:i w:val="false"/>
                  <w:color w:val="0000FF"/>
                  <w:sz w:val="22"/>
                  <w:u w:val="single"/>
                </w:rPr>
                <w:t>https://m.edsoo.ru/f29fad7c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Подготовка выставки книг Л.Н. Толстого. Подготовка сообщения о книгах Л.Н. Толстого (сказки, рассказы, были, басни)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Style11"/>
                  <w:rFonts w:ascii="Times New Roman" w:hAnsi="Times New Roman"/>
                  <w:b w:val="false"/>
                  <w:i w:val="false"/>
                  <w:color w:val="0000FF"/>
                  <w:sz w:val="22"/>
                  <w:u w:val="single"/>
                </w:rPr>
                <w:t>https://m.edsoo.ru/f2a0a5e2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Style11"/>
                  <w:rFonts w:ascii="Times New Roman" w:hAnsi="Times New Roman"/>
                  <w:b w:val="false"/>
                  <w:i w:val="false"/>
                  <w:color w:val="0000FF"/>
                  <w:sz w:val="22"/>
                  <w:u w:val="single"/>
                </w:rPr>
                <w:t>https://m.edsoo.ru/f29fd662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Образы героев-детей в рассказе А.П. Чехова «Мальчики»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Style11"/>
                  <w:rFonts w:ascii="Times New Roman" w:hAnsi="Times New Roman"/>
                  <w:b w:val="false"/>
                  <w:i w:val="false"/>
                  <w:color w:val="0000FF"/>
                  <w:sz w:val="22"/>
                  <w:u w:val="single"/>
                </w:rPr>
                <w:t>https://m.edsoo.ru/f29fdb80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Соотнесение заглавия и главной мысли рассказа А.П. Чехова «Мальчики»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Style11"/>
                  <w:rFonts w:ascii="Times New Roman" w:hAnsi="Times New Roman"/>
                  <w:b w:val="false"/>
                  <w:i w:val="false"/>
                  <w:color w:val="0000FF"/>
                  <w:sz w:val="22"/>
                  <w:u w:val="single"/>
                </w:rPr>
                <w:t>https://m.edsoo.ru/f29fdcc0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Осознание ценности чтения для учёбы и жизни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Style11"/>
                  <w:rFonts w:ascii="Times New Roman" w:hAnsi="Times New Roman"/>
                  <w:b w:val="false"/>
                  <w:i w:val="false"/>
                  <w:color w:val="0000FF"/>
                  <w:sz w:val="22"/>
                  <w:u w:val="single"/>
                </w:rPr>
                <w:t>https://m.edsoo.ru/f2a0a6f0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Style11"/>
                  <w:rFonts w:ascii="Times New Roman" w:hAnsi="Times New Roman"/>
                  <w:b w:val="false"/>
                  <w:i w:val="false"/>
                  <w:color w:val="0000FF"/>
                  <w:sz w:val="22"/>
                  <w:u w:val="single"/>
                </w:rPr>
                <w:t>https://m.edsoo.ru/f29f9b34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Style11"/>
                  <w:rFonts w:ascii="Times New Roman" w:hAnsi="Times New Roman"/>
                  <w:b w:val="false"/>
                  <w:i w:val="false"/>
                  <w:color w:val="0000FF"/>
                  <w:sz w:val="22"/>
                  <w:u w:val="single"/>
                </w:rPr>
                <w:t>https://m.edsoo.ru/f29fa21e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Описание явления природы в стихотворении В.А. Жуковского «Загадка»: приёмы создания художественного образа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Style11"/>
                  <w:rFonts w:ascii="Times New Roman" w:hAnsi="Times New Roman"/>
                  <w:b w:val="false"/>
                  <w:i w:val="false"/>
                  <w:color w:val="0000FF"/>
                  <w:sz w:val="22"/>
                  <w:u w:val="single"/>
                </w:rPr>
                <w:t>https://m.edsoo.ru/f29fa002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Style11"/>
                  <w:rFonts w:ascii="Times New Roman" w:hAnsi="Times New Roman"/>
                  <w:b w:val="false"/>
                  <w:i w:val="false"/>
                  <w:color w:val="0000FF"/>
                  <w:sz w:val="22"/>
                  <w:u w:val="single"/>
                </w:rPr>
                <w:t>https://m.edsoo.ru/f29f9ee0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стихотворениях</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Style11"/>
                  <w:rFonts w:ascii="Times New Roman" w:hAnsi="Times New Roman"/>
                  <w:b w:val="false"/>
                  <w:i w:val="false"/>
                  <w:color w:val="0000FF"/>
                  <w:sz w:val="22"/>
                  <w:u w:val="single"/>
                </w:rPr>
                <w:t>https://m.edsoo.ru/f29fa11a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Style11"/>
                  <w:rFonts w:ascii="Times New Roman" w:hAnsi="Times New Roman"/>
                  <w:b w:val="false"/>
                  <w:i w:val="false"/>
                  <w:color w:val="0000FF"/>
                  <w:sz w:val="22"/>
                  <w:u w:val="single"/>
                </w:rPr>
                <w:t>https://m.edsoo.ru/f29f9c42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Анализ настроения в стихотворении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Style11"/>
                  <w:rFonts w:ascii="Times New Roman" w:hAnsi="Times New Roman"/>
                  <w:b w:val="false"/>
                  <w:i w:val="false"/>
                  <w:color w:val="0000FF"/>
                  <w:sz w:val="22"/>
                  <w:u w:val="single"/>
                </w:rPr>
                <w:t>https://m.edsoo.ru/f29f9d82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Style11"/>
                  <w:rFonts w:ascii="Times New Roman" w:hAnsi="Times New Roman"/>
                  <w:b w:val="false"/>
                  <w:i w:val="false"/>
                  <w:color w:val="0000FF"/>
                  <w:sz w:val="22"/>
                  <w:u w:val="single"/>
                </w:rPr>
                <w:t>https://m.edsoo.ru/f29faec6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Style11"/>
                  <w:rFonts w:ascii="Times New Roman" w:hAnsi="Times New Roman"/>
                  <w:b w:val="false"/>
                  <w:i w:val="false"/>
                  <w:color w:val="0000FF"/>
                  <w:sz w:val="22"/>
                  <w:u w:val="single"/>
                </w:rPr>
                <w:t>https://m.edsoo.ru/f29fb682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Образное изображение осени в стихотворении И.А. Бунина «Листопад»</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Style11"/>
                  <w:rFonts w:ascii="Times New Roman" w:hAnsi="Times New Roman"/>
                  <w:b w:val="false"/>
                  <w:i w:val="false"/>
                  <w:color w:val="0000FF"/>
                  <w:sz w:val="22"/>
                  <w:u w:val="single"/>
                </w:rPr>
                <w:t>https://m.edsoo.ru/f29fb420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Style11"/>
                  <w:rFonts w:ascii="Times New Roman" w:hAnsi="Times New Roman"/>
                  <w:b w:val="false"/>
                  <w:i w:val="false"/>
                  <w:color w:val="0000FF"/>
                  <w:sz w:val="22"/>
                  <w:u w:val="single"/>
                </w:rPr>
                <w:t>https://m.edsoo.ru/f29fb556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Style11"/>
                  <w:rFonts w:ascii="Times New Roman" w:hAnsi="Times New Roman"/>
                  <w:b w:val="false"/>
                  <w:i w:val="false"/>
                  <w:color w:val="0000FF"/>
                  <w:sz w:val="22"/>
                  <w:u w:val="single"/>
                </w:rPr>
                <w:t>https://m.edsoo.ru/f29fb7e0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Style11"/>
                  <w:rFonts w:ascii="Times New Roman" w:hAnsi="Times New Roman"/>
                  <w:b w:val="false"/>
                  <w:i w:val="false"/>
                  <w:color w:val="0000FF"/>
                  <w:sz w:val="22"/>
                  <w:u w:val="single"/>
                </w:rPr>
                <w:t>https://m.edsoo.ru/f29fb8f8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Style11"/>
                  <w:rFonts w:ascii="Times New Roman" w:hAnsi="Times New Roman"/>
                  <w:b w:val="false"/>
                  <w:i w:val="false"/>
                  <w:color w:val="0000FF"/>
                  <w:sz w:val="22"/>
                  <w:u w:val="single"/>
                </w:rPr>
                <w:t>https://m.edsoo.ru/f2a0afd8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Читательский дневник (правила оформления)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Style11"/>
                  <w:rFonts w:ascii="Times New Roman" w:hAnsi="Times New Roman"/>
                  <w:b w:val="false"/>
                  <w:i w:val="false"/>
                  <w:color w:val="0000FF"/>
                  <w:sz w:val="22"/>
                  <w:u w:val="single"/>
                </w:rPr>
                <w:t>https://m.edsoo.ru/f2a0b1c2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героя литературной сказки. На примере сказки В.Ф. Одоевского «Городок в табакерке»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образы героев сказа П.П. Бажова «Серебряное копытце»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30.12.2025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языком сказа П.П. Бажова «Серебряное копытце»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Иллюстрации как отражение сюжета сказов П.П. Бажова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Литературная сказка П.П. Ершова «Конёк-Горбунок»: сюжет и построение (композиция) сказки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Речевые особенности (сказочные формулы, повторы, постоянные эпитеты) сказки П.П. Ершова «Конёк-Горбунок»</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Тематическое повторение по итогам раздела «Литературная сказка»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Style11"/>
                  <w:rFonts w:ascii="Times New Roman" w:hAnsi="Times New Roman"/>
                  <w:b w:val="false"/>
                  <w:i w:val="false"/>
                  <w:color w:val="0000FF"/>
                  <w:sz w:val="22"/>
                  <w:u w:val="single"/>
                </w:rPr>
                <w:t>https://m.edsoo.ru/f29fef08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Средства создания комического в произведениях Н.Н. Носова и других авторов на выбор</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Style11"/>
                  <w:rFonts w:ascii="Times New Roman" w:hAnsi="Times New Roman"/>
                  <w:b w:val="false"/>
                  <w:i w:val="false"/>
                  <w:color w:val="0000FF"/>
                  <w:sz w:val="22"/>
                  <w:u w:val="single"/>
                </w:rPr>
                <w:t>https://m.edsoo.ru/f29ff336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Style11"/>
                  <w:rFonts w:ascii="Times New Roman" w:hAnsi="Times New Roman"/>
                  <w:b w:val="false"/>
                  <w:i w:val="false"/>
                  <w:color w:val="0000FF"/>
                  <w:sz w:val="22"/>
                  <w:u w:val="single"/>
                </w:rPr>
                <w:t>https://m.edsoo.ru/f29ff44e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Работа с детскими книгами Произведения В.Ю. Драгунского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Style11"/>
                  <w:rFonts w:ascii="Times New Roman" w:hAnsi="Times New Roman"/>
                  <w:b w:val="false"/>
                  <w:i w:val="false"/>
                  <w:color w:val="0000FF"/>
                  <w:sz w:val="22"/>
                  <w:u w:val="single"/>
                </w:rPr>
                <w:t>https://m.edsoo.ru/f29fe36e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Герой юмористических произведений В.Ю. Драгунского. Средства создания юмористического содержания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Style11"/>
                  <w:rFonts w:ascii="Times New Roman" w:hAnsi="Times New Roman"/>
                  <w:b w:val="false"/>
                  <w:i w:val="false"/>
                  <w:color w:val="0000FF"/>
                  <w:sz w:val="22"/>
                  <w:u w:val="single"/>
                </w:rPr>
                <w:t>https://m.edsoo.ru/f2a08300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Style11"/>
                  <w:rFonts w:ascii="Times New Roman" w:hAnsi="Times New Roman"/>
                  <w:b w:val="false"/>
                  <w:i w:val="false"/>
                  <w:color w:val="0000FF"/>
                  <w:sz w:val="22"/>
                  <w:u w:val="single"/>
                </w:rPr>
                <w:t>https://m.edsoo.ru/f29fe256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Style11"/>
                  <w:rFonts w:ascii="Times New Roman" w:hAnsi="Times New Roman"/>
                  <w:b w:val="false"/>
                  <w:i w:val="false"/>
                  <w:color w:val="0000FF"/>
                  <w:sz w:val="22"/>
                  <w:u w:val="single"/>
                </w:rPr>
                <w:t>https://m.edsoo.ru/f29fecba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Style11"/>
                  <w:rFonts w:ascii="Times New Roman" w:hAnsi="Times New Roman"/>
                  <w:b w:val="false"/>
                  <w:i w:val="false"/>
                  <w:color w:val="0000FF"/>
                  <w:sz w:val="22"/>
                  <w:u w:val="single"/>
                </w:rPr>
                <w:t>https://m.edsoo.ru/f29feb52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Style11"/>
                  <w:rFonts w:ascii="Times New Roman" w:hAnsi="Times New Roman"/>
                  <w:b w:val="false"/>
                  <w:i w:val="false"/>
                  <w:color w:val="0000FF"/>
                  <w:sz w:val="22"/>
                  <w:u w:val="single"/>
                </w:rPr>
                <w:t>https://m.edsoo.ru/f29fe9ea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Style11"/>
                  <w:rFonts w:ascii="Times New Roman" w:hAnsi="Times New Roman"/>
                  <w:b w:val="false"/>
                  <w:i w:val="false"/>
                  <w:color w:val="0000FF"/>
                  <w:sz w:val="22"/>
                  <w:u w:val="single"/>
                </w:rPr>
                <w:t>https://m.edsoo.ru/f29fe7c4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 пьесой-сказкой С.Я. Маршака «Двенадцать месяцев»</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Style11"/>
                  <w:rFonts w:ascii="Times New Roman" w:hAnsi="Times New Roman"/>
                  <w:b w:val="false"/>
                  <w:i w:val="false"/>
                  <w:color w:val="0000FF"/>
                  <w:sz w:val="22"/>
                  <w:u w:val="single"/>
                </w:rPr>
                <w:t>https://m.edsoo.ru/f29fe8dc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героев юмористических произведений. На примере рассказа Л.Д. Каминского «Автопортрет»</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Style w:val="Style11"/>
                  <w:rFonts w:ascii="Times New Roman" w:hAnsi="Times New Roman"/>
                  <w:b w:val="false"/>
                  <w:i w:val="false"/>
                  <w:color w:val="0000FF"/>
                  <w:sz w:val="22"/>
                  <w:u w:val="single"/>
                </w:rPr>
                <w:t>https://m.edsoo.ru/f29fede6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Знакомство с детскими журналами: «Весёлые картинки», «Мурзилка» и другими. Сочинение весёлой истории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Style w:val="Style11"/>
                  <w:rFonts w:ascii="Times New Roman" w:hAnsi="Times New Roman"/>
                  <w:b w:val="false"/>
                  <w:i w:val="false"/>
                  <w:color w:val="0000FF"/>
                  <w:sz w:val="22"/>
                  <w:u w:val="single"/>
                </w:rPr>
                <w:t>https://m.edsoo.ru/f2a0b906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Приёмы раскрытия главной мысли рассказа. На примере произведения Б.С. Житкова «Как я ловил человечков»</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Style w:val="Style11"/>
                  <w:rFonts w:ascii="Times New Roman" w:hAnsi="Times New Roman"/>
                  <w:b w:val="false"/>
                  <w:i w:val="false"/>
                  <w:color w:val="0000FF"/>
                  <w:sz w:val="22"/>
                  <w:u w:val="single"/>
                </w:rPr>
                <w:t>https://m.edsoo.ru/f29ff214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 рассказом К.Г. Паустовского «Корзина с еловыми шишками»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Style w:val="Style11"/>
                  <w:rFonts w:ascii="Times New Roman" w:hAnsi="Times New Roman"/>
                  <w:b w:val="false"/>
                  <w:i w:val="false"/>
                  <w:color w:val="0000FF"/>
                  <w:sz w:val="22"/>
                  <w:u w:val="single"/>
                </w:rPr>
                <w:t>https://m.edsoo.ru/f29fba1a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Style w:val="Style11"/>
                  <w:rFonts w:ascii="Times New Roman" w:hAnsi="Times New Roman"/>
                  <w:b w:val="false"/>
                  <w:i w:val="false"/>
                  <w:color w:val="0000FF"/>
                  <w:sz w:val="22"/>
                  <w:u w:val="single"/>
                </w:rPr>
                <w:t>https://m.edsoo.ru/f29fbb28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Отличие автора от героя и рассказчика на примере рассказов М.М. Зощенко «Лёля и Минька»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20.02.2026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Style w:val="Style11"/>
                  <w:rFonts w:ascii="Times New Roman" w:hAnsi="Times New Roman"/>
                  <w:b w:val="false"/>
                  <w:i w:val="false"/>
                  <w:color w:val="0000FF"/>
                  <w:sz w:val="22"/>
                  <w:u w:val="single"/>
                </w:rPr>
                <w:t>https://m.edsoo.ru/f29fd43c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Отражение нравственно-этических понятий в рассказах М.М. Зощенко «Лёля и Минька». На примере рассказа «Ёлка»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Style w:val="Style11"/>
                  <w:rFonts w:ascii="Times New Roman" w:hAnsi="Times New Roman"/>
                  <w:b w:val="false"/>
                  <w:i w:val="false"/>
                  <w:color w:val="0000FF"/>
                  <w:sz w:val="22"/>
                  <w:u w:val="single"/>
                </w:rPr>
                <w:t>https://m.edsoo.ru/f29fe6ac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Знакомство с отрывками из повести Н.Г. Гарина-Михайловского «Детство Тёмы» (отдельные главы): основные события сюжета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Style w:val="Style11"/>
                  <w:rFonts w:ascii="Times New Roman" w:hAnsi="Times New Roman"/>
                  <w:b w:val="false"/>
                  <w:i w:val="false"/>
                  <w:color w:val="0000FF"/>
                  <w:sz w:val="22"/>
                  <w:u w:val="single"/>
                </w:rPr>
                <w:t>https://m.edsoo.ru/f29fd216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Словесный портрет героя повести Н.Г. Гарина-Михайловского «Детство Тёмы» (отдельные главы)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Style w:val="Style11"/>
                  <w:rFonts w:ascii="Times New Roman" w:hAnsi="Times New Roman"/>
                  <w:b w:val="false"/>
                  <w:i w:val="false"/>
                  <w:color w:val="0000FF"/>
                  <w:sz w:val="22"/>
                  <w:u w:val="single"/>
                </w:rPr>
                <w:t>https://m.edsoo.ru/f29fd31a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Осмысление поступков и поведения главного героя повести Н.Г. Гарина-Михайловского «Детство Тёмы» (отдельные главы)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Style w:val="Style11"/>
                  <w:rFonts w:ascii="Times New Roman" w:hAnsi="Times New Roman"/>
                  <w:b w:val="false"/>
                  <w:i w:val="false"/>
                  <w:color w:val="0000FF"/>
                  <w:sz w:val="22"/>
                  <w:u w:val="single"/>
                </w:rPr>
                <w:t>https://m.edsoo.ru/f29fd554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Style w:val="Style11"/>
                  <w:rFonts w:ascii="Times New Roman" w:hAnsi="Times New Roman"/>
                  <w:b w:val="false"/>
                  <w:i w:val="false"/>
                  <w:color w:val="0000FF"/>
                  <w:sz w:val="22"/>
                  <w:u w:val="single"/>
                </w:rPr>
                <w:t>https://m.edsoo.ru/f2a0a4b6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Style w:val="Style11"/>
                  <w:rFonts w:ascii="Times New Roman" w:hAnsi="Times New Roman"/>
                  <w:b w:val="false"/>
                  <w:i w:val="false"/>
                  <w:color w:val="0000FF"/>
                  <w:sz w:val="22"/>
                  <w:u w:val="single"/>
                </w:rPr>
                <w:t>https://m.edsoo.ru/f29fc1b8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Style w:val="Style11"/>
                  <w:rFonts w:ascii="Times New Roman" w:hAnsi="Times New Roman"/>
                  <w:b w:val="false"/>
                  <w:i w:val="false"/>
                  <w:color w:val="0000FF"/>
                  <w:sz w:val="22"/>
                  <w:u w:val="single"/>
                </w:rPr>
                <w:t>https://m.edsoo.ru/f2a09dd6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Тематическое повторение по итогам раздела «Произведения о детях и для детей»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Style w:val="Style11"/>
                  <w:rFonts w:ascii="Times New Roman" w:hAnsi="Times New Roman"/>
                  <w:b w:val="false"/>
                  <w:i w:val="false"/>
                  <w:color w:val="0000FF"/>
                  <w:sz w:val="22"/>
                  <w:u w:val="single"/>
                </w:rPr>
                <w:t>https://m.edsoo.ru/f29fe12a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Style w:val="Style11"/>
                  <w:rFonts w:ascii="Times New Roman" w:hAnsi="Times New Roman"/>
                  <w:b w:val="false"/>
                  <w:i w:val="false"/>
                  <w:color w:val="0000FF"/>
                  <w:sz w:val="22"/>
                  <w:u w:val="single"/>
                </w:rPr>
                <w:t>https://m.edsoo.ru/f2a0c34c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Книга как источник информации. Виды информации в книге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Style w:val="Style11"/>
                  <w:rFonts w:ascii="Times New Roman" w:hAnsi="Times New Roman"/>
                  <w:b w:val="false"/>
                  <w:i w:val="false"/>
                  <w:color w:val="0000FF"/>
                  <w:sz w:val="22"/>
                  <w:u w:val="single"/>
                </w:rPr>
                <w:t>https://m.edsoo.ru/f2a0c234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Человек и животные – тема многих произведений писателей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Style w:val="Style11"/>
                  <w:rFonts w:ascii="Times New Roman" w:hAnsi="Times New Roman"/>
                  <w:b w:val="false"/>
                  <w:i w:val="false"/>
                  <w:color w:val="0000FF"/>
                  <w:sz w:val="22"/>
                  <w:u w:val="single"/>
                </w:rPr>
                <w:t>https://m.edsoo.ru/f29fbf6a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Писатели – авторы произведений о животных: выставка книг</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Style w:val="Style11"/>
                  <w:rFonts w:ascii="Times New Roman" w:hAnsi="Times New Roman"/>
                  <w:b w:val="false"/>
                  <w:i w:val="false"/>
                  <w:color w:val="0000FF"/>
                  <w:sz w:val="22"/>
                  <w:u w:val="single"/>
                </w:rPr>
                <w:t>https://m.edsoo.ru/f29fc0aa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Style w:val="Style11"/>
                  <w:rFonts w:ascii="Times New Roman" w:hAnsi="Times New Roman"/>
                  <w:b w:val="false"/>
                  <w:i w:val="false"/>
                  <w:color w:val="0000FF"/>
                  <w:sz w:val="22"/>
                  <w:u w:val="single"/>
                </w:rPr>
                <w:t>https://m.edsoo.ru/f29fc5f0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Style w:val="Style11"/>
                  <w:rFonts w:ascii="Times New Roman" w:hAnsi="Times New Roman"/>
                  <w:b w:val="false"/>
                  <w:i w:val="false"/>
                  <w:color w:val="0000FF"/>
                  <w:sz w:val="22"/>
                  <w:u w:val="single"/>
                </w:rPr>
                <w:t>https://m.edsoo.ru/f29fc7bc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художественного описания родной природы. На примере рассказа В.П. Астафьева «Весенний остров»</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27.03.2026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Style w:val="Style11"/>
                  <w:rFonts w:ascii="Times New Roman" w:hAnsi="Times New Roman"/>
                  <w:b w:val="false"/>
                  <w:i w:val="false"/>
                  <w:color w:val="0000FF"/>
                  <w:sz w:val="22"/>
                  <w:u w:val="single"/>
                </w:rPr>
                <w:t>https://m.edsoo.ru/f29fcd02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С.А. Есенина «Лебёдушка»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Style w:val="Style11"/>
                  <w:rFonts w:ascii="Times New Roman" w:hAnsi="Times New Roman"/>
                  <w:b w:val="false"/>
                  <w:i w:val="false"/>
                  <w:color w:val="0000FF"/>
                  <w:sz w:val="22"/>
                  <w:u w:val="single"/>
                </w:rPr>
                <w:t>https://m.edsoo.ru/f29fce92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Образ автора в рассказе В.П. Астафьева «Капалуха»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Style w:val="Style11"/>
                  <w:rFonts w:ascii="Times New Roman" w:hAnsi="Times New Roman"/>
                  <w:b w:val="false"/>
                  <w:i w:val="false"/>
                  <w:color w:val="0000FF"/>
                  <w:sz w:val="22"/>
                  <w:u w:val="single"/>
                </w:rPr>
                <w:t>https://m.edsoo.ru/f29fd0f4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Style w:val="Style11"/>
                  <w:rFonts w:ascii="Times New Roman" w:hAnsi="Times New Roman"/>
                  <w:b w:val="false"/>
                  <w:i w:val="false"/>
                  <w:color w:val="0000FF"/>
                  <w:sz w:val="22"/>
                  <w:u w:val="single"/>
                </w:rPr>
                <w:t>https://m.edsoo.ru/f29fc30c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Style w:val="Style11"/>
                  <w:rFonts w:ascii="Times New Roman" w:hAnsi="Times New Roman"/>
                  <w:b w:val="false"/>
                  <w:i w:val="false"/>
                  <w:color w:val="0000FF"/>
                  <w:sz w:val="22"/>
                  <w:u w:val="single"/>
                </w:rPr>
                <w:t>https://m.edsoo.ru/f29fc4c4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озаглавливание частей. На примере произведения В.П. Астафьева «Стрижонок Скрип»</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Тематическое повторение по итогам раздела «Произведения о животных и родной природе»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Style w:val="Style11"/>
                  <w:rFonts w:ascii="Times New Roman" w:hAnsi="Times New Roman"/>
                  <w:b w:val="false"/>
                  <w:i w:val="false"/>
                  <w:color w:val="0000FF"/>
                  <w:sz w:val="22"/>
                  <w:u w:val="single"/>
                </w:rPr>
                <w:t>https://m.edsoo.ru/f2a0bee2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устного рассказа «Моя любимая книга»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Style w:val="Style11"/>
                  <w:rFonts w:ascii="Times New Roman" w:hAnsi="Times New Roman"/>
                  <w:b w:val="false"/>
                  <w:i w:val="false"/>
                  <w:color w:val="0000FF"/>
                  <w:sz w:val="22"/>
                  <w:u w:val="single"/>
                </w:rPr>
                <w:t>https://m.edsoo.ru/f2a0c45a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произведений писателей и поэтов XIX и XX вв.</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Style w:val="Style11"/>
                  <w:rFonts w:ascii="Times New Roman" w:hAnsi="Times New Roman"/>
                  <w:b w:val="false"/>
                  <w:i w:val="false"/>
                  <w:color w:val="0000FF"/>
                  <w:sz w:val="22"/>
                  <w:u w:val="single"/>
                </w:rPr>
                <w:t>https://m.edsoo.ru/f29f5282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Образ родной земли в стихотворении С.Д. Дрожжина «Родине»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Style11"/>
                  <w:rFonts w:ascii="Times New Roman" w:hAnsi="Times New Roman"/>
                  <w:b w:val="false"/>
                  <w:i w:val="false"/>
                  <w:color w:val="0000FF"/>
                  <w:sz w:val="22"/>
                  <w:u w:val="single"/>
                </w:rPr>
                <w:t>https://m.edsoo.ru/f29f539a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Style11"/>
                  <w:rFonts w:ascii="Times New Roman" w:hAnsi="Times New Roman"/>
                  <w:b w:val="false"/>
                  <w:i w:val="false"/>
                  <w:color w:val="0000FF"/>
                  <w:sz w:val="22"/>
                  <w:u w:val="single"/>
                </w:rPr>
                <w:t>https://m.edsoo.ru/f29f54c6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народной исторической песни: темы, образы, герои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Style11"/>
                  <w:rFonts w:ascii="Times New Roman" w:hAnsi="Times New Roman"/>
                  <w:b w:val="false"/>
                  <w:i w:val="false"/>
                  <w:color w:val="0000FF"/>
                  <w:sz w:val="22"/>
                  <w:u w:val="single"/>
                </w:rPr>
                <w:t>https://m.edsoo.ru/f29f55de</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Style11"/>
                  <w:rFonts w:ascii="Times New Roman" w:hAnsi="Times New Roman"/>
                  <w:b w:val="false"/>
                  <w:i w:val="false"/>
                  <w:color w:val="0000FF"/>
                  <w:sz w:val="22"/>
                  <w:u w:val="single"/>
                </w:rPr>
                <w:t>https://m.edsoo.ru/f29f56ec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Style11"/>
                  <w:rFonts w:ascii="Times New Roman" w:hAnsi="Times New Roman"/>
                  <w:b w:val="false"/>
                  <w:i w:val="false"/>
                  <w:color w:val="0000FF"/>
                  <w:sz w:val="22"/>
                  <w:u w:val="single"/>
                </w:rPr>
                <w:t>https://m.edsoo.ru/f29f5c50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Ф.Н. Глинки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Style11"/>
                  <w:rFonts w:ascii="Times New Roman" w:hAnsi="Times New Roman"/>
                  <w:b w:val="false"/>
                  <w:i w:val="false"/>
                  <w:color w:val="0000FF"/>
                  <w:sz w:val="22"/>
                  <w:u w:val="single"/>
                </w:rPr>
                <w:t>https://m.edsoo.ru/f29f60a6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Style11"/>
                  <w:rFonts w:ascii="Times New Roman" w:hAnsi="Times New Roman"/>
                  <w:b w:val="false"/>
                  <w:i w:val="false"/>
                  <w:color w:val="0000FF"/>
                  <w:sz w:val="22"/>
                  <w:u w:val="single"/>
                </w:rPr>
                <w:t>https://m.edsoo.ru/f29f61c8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Тематическое повторение по итогам раздела «О Родине, героические страницы истории» / Всероссийская проверочная работа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Style11"/>
                  <w:rFonts w:ascii="Times New Roman" w:hAnsi="Times New Roman"/>
                  <w:b w:val="false"/>
                  <w:i w:val="false"/>
                  <w:color w:val="0000FF"/>
                  <w:sz w:val="22"/>
                  <w:u w:val="single"/>
                </w:rPr>
                <w:t>https://m.edsoo.ru/f29f5e94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Style11"/>
                  <w:rFonts w:ascii="Times New Roman" w:hAnsi="Times New Roman"/>
                  <w:b w:val="false"/>
                  <w:i w:val="false"/>
                  <w:color w:val="0000FF"/>
                  <w:sz w:val="22"/>
                  <w:u w:val="single"/>
                </w:rPr>
                <w:t>https://m.edsoo.ru/f29f5d7c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Style11"/>
                  <w:rFonts w:ascii="Times New Roman" w:hAnsi="Times New Roman"/>
                  <w:b w:val="false"/>
                  <w:i w:val="false"/>
                  <w:color w:val="0000FF"/>
                  <w:sz w:val="22"/>
                  <w:u w:val="single"/>
                </w:rPr>
                <w:t>https://m.edsoo.ru/f2a087e2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Style11"/>
                  <w:rFonts w:ascii="Times New Roman" w:hAnsi="Times New Roman"/>
                  <w:b w:val="false"/>
                  <w:i w:val="false"/>
                  <w:color w:val="0000FF"/>
                  <w:sz w:val="22"/>
                  <w:u w:val="single"/>
                </w:rPr>
                <w:t>https://m.edsoo.ru/f29f8eb4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5">
              <w:r>
                <w:rPr>
                  <w:rStyle w:val="Style11"/>
                  <w:rFonts w:ascii="Times New Roman" w:hAnsi="Times New Roman"/>
                  <w:b w:val="false"/>
                  <w:i w:val="false"/>
                  <w:color w:val="0000FF"/>
                  <w:sz w:val="22"/>
                  <w:u w:val="single"/>
                </w:rPr>
                <w:t>https://m.edsoo.ru/f29f8ff4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6">
              <w:r>
                <w:rPr>
                  <w:rStyle w:val="Style11"/>
                  <w:rFonts w:ascii="Times New Roman" w:hAnsi="Times New Roman"/>
                  <w:b w:val="false"/>
                  <w:i w:val="false"/>
                  <w:color w:val="0000FF"/>
                  <w:sz w:val="22"/>
                  <w:u w:val="single"/>
                </w:rPr>
                <w:t>https://m.edsoo.ru/f29f91d4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 баснями И.А. Крылова. Инсценирование их сюжета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7">
              <w:r>
                <w:rPr>
                  <w:rStyle w:val="Style11"/>
                  <w:rFonts w:ascii="Times New Roman" w:hAnsi="Times New Roman"/>
                  <w:b w:val="false"/>
                  <w:i w:val="false"/>
                  <w:color w:val="0000FF"/>
                  <w:sz w:val="22"/>
                  <w:u w:val="single"/>
                </w:rPr>
                <w:t>https://m.edsoo.ru/f29f9300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Язык басен И.А. Крылова: пословицы, поговорки, крылатые выражения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8">
              <w:r>
                <w:rPr>
                  <w:rStyle w:val="Style11"/>
                  <w:rFonts w:ascii="Times New Roman" w:hAnsi="Times New Roman"/>
                  <w:b w:val="false"/>
                  <w:i w:val="false"/>
                  <w:color w:val="0000FF"/>
                  <w:sz w:val="22"/>
                  <w:u w:val="single"/>
                </w:rPr>
                <w:t>https://m.edsoo.ru/f29f9300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Style11"/>
                  <w:rFonts w:ascii="Times New Roman" w:hAnsi="Times New Roman"/>
                  <w:b w:val="false"/>
                  <w:i w:val="false"/>
                  <w:color w:val="0000FF"/>
                  <w:sz w:val="22"/>
                  <w:u w:val="single"/>
                </w:rPr>
                <w:t>https://m.edsoo.ru/f2a08986</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0">
              <w:r>
                <w:rPr>
                  <w:rStyle w:val="Style11"/>
                  <w:rFonts w:ascii="Times New Roman" w:hAnsi="Times New Roman"/>
                  <w:b w:val="false"/>
                  <w:i w:val="false"/>
                  <w:color w:val="0000FF"/>
                  <w:sz w:val="22"/>
                  <w:u w:val="single"/>
                </w:rPr>
                <w:t>https://m.edsoo.ru/f2a08b2a</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127</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построения (композиция) литературной сказки: составление плана. Х.К. Андерсен «Русалочка»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1">
              <w:r>
                <w:rPr>
                  <w:rStyle w:val="Style11"/>
                  <w:rFonts w:ascii="Times New Roman" w:hAnsi="Times New Roman"/>
                  <w:b w:val="false"/>
                  <w:i w:val="false"/>
                  <w:color w:val="0000FF"/>
                  <w:sz w:val="22"/>
                  <w:u w:val="single"/>
                </w:rPr>
                <w:t>https://m.edsoo.ru/f2a08cb0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128</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Средства художественной выразительности в литературной сказке. Х.К. Андерсен «Дикие лебеди»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2">
              <w:r>
                <w:rPr>
                  <w:rStyle w:val="Style11"/>
                  <w:rFonts w:ascii="Times New Roman" w:hAnsi="Times New Roman"/>
                  <w:b w:val="false"/>
                  <w:i w:val="false"/>
                  <w:color w:val="0000FF"/>
                  <w:sz w:val="22"/>
                  <w:u w:val="single"/>
                </w:rPr>
                <w:t>https://m.edsoo.ru/f2a09372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129</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Описание героя в произведении Марка Твена «Том Сойер» (отдельные главы)</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3">
              <w:r>
                <w:rPr>
                  <w:rStyle w:val="Style11"/>
                  <w:rFonts w:ascii="Times New Roman" w:hAnsi="Times New Roman"/>
                  <w:b w:val="false"/>
                  <w:i w:val="false"/>
                  <w:color w:val="0000FF"/>
                  <w:sz w:val="22"/>
                  <w:u w:val="single"/>
                </w:rPr>
                <w:t>https://m.edsoo.ru/f2a09502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130</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Анализ отдельных эпизодов произведения Марка Твена «Том Сойер» (отдельные главы): средства создания комического. Написание отзыва</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Style11"/>
                  <w:rFonts w:ascii="Times New Roman" w:hAnsi="Times New Roman"/>
                  <w:b w:val="false"/>
                  <w:i w:val="false"/>
                  <w:color w:val="0000FF"/>
                  <w:sz w:val="22"/>
                  <w:u w:val="single"/>
                </w:rPr>
                <w:t>https://m.edsoo.ru/f2a09674</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131</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Книги зарубежных писателей</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5">
              <w:r>
                <w:rPr>
                  <w:rStyle w:val="Style11"/>
                  <w:rFonts w:ascii="Times New Roman" w:hAnsi="Times New Roman"/>
                  <w:b w:val="false"/>
                  <w:i w:val="false"/>
                  <w:color w:val="0000FF"/>
                  <w:sz w:val="22"/>
                  <w:u w:val="single"/>
                </w:rPr>
                <w:t>https://m.edsoo.ru/f2a097d2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132</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Работа со словарём: поиск необходимой информации</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6">
              <w:r>
                <w:rPr>
                  <w:rStyle w:val="Style11"/>
                  <w:rFonts w:ascii="Times New Roman" w:hAnsi="Times New Roman"/>
                  <w:b w:val="false"/>
                  <w:i w:val="false"/>
                  <w:color w:val="0000FF"/>
                  <w:sz w:val="22"/>
                  <w:u w:val="single"/>
                </w:rPr>
                <w:t>https://m.edsoo.ru/f2a0b348</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133</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7">
              <w:r>
                <w:rPr>
                  <w:rStyle w:val="Style11"/>
                  <w:rFonts w:ascii="Times New Roman" w:hAnsi="Times New Roman"/>
                  <w:b w:val="false"/>
                  <w:i w:val="false"/>
                  <w:color w:val="0000FF"/>
                  <w:sz w:val="22"/>
                  <w:u w:val="single"/>
                </w:rPr>
                <w:t>https://m.edsoo.ru/f2a0c7c0</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134</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Повторение «Оценим свои достижения»</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8">
              <w:r>
                <w:rPr>
                  <w:rStyle w:val="Style11"/>
                  <w:rFonts w:ascii="Times New Roman" w:hAnsi="Times New Roman"/>
                  <w:b w:val="false"/>
                  <w:i w:val="false"/>
                  <w:color w:val="0000FF"/>
                  <w:sz w:val="22"/>
                  <w:u w:val="single"/>
                </w:rPr>
                <w:t>https://m.edsoo.ru/f2a0c8ec</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135</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Книги о приключениях и фантастике</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Style w:val="Style11"/>
                  <w:rFonts w:ascii="Times New Roman" w:hAnsi="Times New Roman"/>
                  <w:b w:val="false"/>
                  <w:i w:val="false"/>
                  <w:color w:val="0000FF"/>
                  <w:sz w:val="22"/>
                  <w:u w:val="single"/>
                </w:rPr>
                <w:t>https://m.edsoo.ru/f29fded2</w:t>
              </w:r>
            </w:hyperlink>
          </w:p>
        </w:tc>
      </w:tr>
      <w:tr>
        <w:trPr>
          <w:trHeight w:val="144" w:hRule="atLeast"/>
        </w:trPr>
        <w:tc>
          <w:tcPr>
            <w:tcW w:w="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136</w:t>
            </w:r>
          </w:p>
        </w:tc>
        <w:tc>
          <w:tcPr>
            <w:tcW w:w="29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11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7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29.05.2026 </w:t>
            </w:r>
          </w:p>
        </w:tc>
        <w:tc>
          <w:tcPr>
            <w:tcW w:w="27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Style11"/>
                  <w:rFonts w:ascii="Times New Roman" w:hAnsi="Times New Roman"/>
                  <w:b w:val="false"/>
                  <w:i w:val="false"/>
                  <w:color w:val="0000FF"/>
                  <w:sz w:val="22"/>
                  <w:u w:val="single"/>
                </w:rPr>
                <w:t>https://m.edsoo.ru/f2a0c9fa</w:t>
              </w:r>
            </w:hyperlink>
          </w:p>
        </w:tc>
      </w:tr>
      <w:tr>
        <w:trPr>
          <w:trHeight w:val="144" w:hRule="atLeast"/>
        </w:trPr>
        <w:tc>
          <w:tcPr>
            <w:tcW w:w="360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2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6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91"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lineRule="exact" w:line="336" w:before="199" w:after="199"/>
        <w:ind w:hanging="0"/>
        <w:jc w:val="left"/>
        <w:rPr/>
      </w:pPr>
      <w:r>
        <w:rPr>
          <w:rFonts w:ascii="Times New Roman" w:hAnsi="Times New Roman"/>
          <w:b/>
          <w:i w:val="false"/>
          <w:color w:val="000000"/>
          <w:sz w:val="28"/>
        </w:rPr>
        <w:t xml:space="preserve">ПРОВЕРЯЕМЫЕ ТРЕБОВАНИЯ К РЕЗУЛЬТАТАМ ОСВОЕНИЯ ОСНОВНОЙ </w:t>
      </w:r>
    </w:p>
    <w:p>
      <w:pPr>
        <w:pStyle w:val="Normal"/>
        <w:spacing w:before="199" w:after="199"/>
        <w:ind w:left="120" w:hanging="0"/>
        <w:jc w:val="left"/>
        <w:rPr/>
      </w:pPr>
      <w:r>
        <w:rPr>
          <w:rFonts w:ascii="Times New Roman" w:hAnsi="Times New Roman"/>
          <w:b/>
          <w:i w:val="false"/>
          <w:color w:val="000000"/>
          <w:sz w:val="28"/>
        </w:rPr>
        <w:t xml:space="preserve">ОБРАЗОВАТЕЛЬНОЙ ПРОГРАММЫ </w:t>
      </w:r>
    </w:p>
    <w:p>
      <w:pPr>
        <w:pStyle w:val="Normal"/>
        <w:spacing w:before="0" w:after="0"/>
        <w:ind w:left="120" w:hanging="0"/>
        <w:jc w:val="left"/>
        <w:rPr/>
      </w:pPr>
      <w:r>
        <w:rPr/>
      </w: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pPr>
      <w:r>
        <w:rPr>
          <w:rFonts w:ascii="Times New Roman" w:hAnsi="Times New Roman"/>
          <w:b/>
          <w:i w:val="false"/>
          <w:color w:val="000000"/>
          <w:sz w:val="28"/>
        </w:rPr>
        <w:t>4 КЛАСС</w:t>
      </w:r>
    </w:p>
    <w:tbl>
      <w:tblPr>
        <w:tblW w:w="13315"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2420"/>
        <w:gridCol w:w="10894"/>
      </w:tblGrid>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читать наизусть не менее 5 стихотворений в соответствии с изученной тематикой произведений</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различать художественные произведения и познавательные тексты</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1.5</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1.6</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1.7</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1.8</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1.9</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widowControl/>
              <w:shd w:fill="FFFFFF"/>
              <w:tabs>
                <w:tab w:val="left" w:pos="1975" w:leader="none"/>
              </w:tabs>
              <w:bidi w:val="0"/>
              <w:spacing w:lineRule="exact" w:line="336" w:before="0" w:after="0"/>
              <w:ind w:left="397" w:right="1701" w:hanging="0"/>
              <w:jc w:val="both"/>
              <w:rPr/>
            </w:pPr>
            <w:r>
              <w:rPr>
                <w:rFonts w:ascii="Times New Roman" w:hAnsi="Times New Roman"/>
                <w:b w:val="false"/>
                <w:i w:val="false"/>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1.10</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1.11</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1.12</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1.13</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читать по ролям с соблюдением норм произношения, расстановки ударения, инсценировать небольшие эпизоды из произведения</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1.14</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1.15</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1.16</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trPr>
          <w:trHeight w:val="144" w:hRule="atLeast"/>
        </w:trPr>
        <w:tc>
          <w:tcPr>
            <w:tcW w:w="24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1.17</w:t>
            </w:r>
          </w:p>
        </w:tc>
        <w:tc>
          <w:tcPr>
            <w:tcW w:w="108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hd w:fill="FFFFFF"/>
              <w:spacing w:lineRule="exact" w:line="336" w:before="0" w:after="0"/>
              <w:ind w:left="365" w:hanging="0"/>
              <w:jc w:val="both"/>
              <w:rPr/>
            </w:pPr>
            <w:r>
              <w:rPr>
                <w:rFonts w:ascii="Times New Roman" w:hAnsi="Times New Roman"/>
                <w:b w:val="false"/>
                <w:i w:val="false"/>
                <w:color w:val="000000"/>
                <w:sz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199" w:after="199"/>
        <w:ind w:left="120" w:hanging="0"/>
        <w:jc w:val="left"/>
        <w:rPr/>
      </w:pPr>
      <w:r>
        <w:rPr>
          <w:rFonts w:ascii="Times New Roman" w:hAnsi="Times New Roman"/>
          <w:b/>
          <w:i w:val="false"/>
          <w:color w:val="000000"/>
          <w:sz w:val="28"/>
        </w:rPr>
        <w:t>ПРОВЕРЯЕМЫЕ ЭЛЕМЕНТЫ СОДЕРЖАНИЯ</w:t>
      </w:r>
    </w:p>
    <w:p>
      <w:pPr>
        <w:pStyle w:val="Normal"/>
        <w:spacing w:before="0" w:after="0"/>
        <w:ind w:left="120" w:hanging="0"/>
        <w:jc w:val="left"/>
        <w:rPr/>
      </w:pPr>
      <w:r>
        <w:rPr/>
      </w: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199" w:after="199"/>
        <w:ind w:left="120" w:hanging="0"/>
        <w:jc w:val="left"/>
        <w:rPr/>
      </w:pPr>
      <w:r>
        <w:rPr>
          <w:rFonts w:ascii="Times New Roman" w:hAnsi="Times New Roman"/>
          <w:b/>
          <w:i w:val="false"/>
          <w:color w:val="000000"/>
          <w:sz w:val="28"/>
        </w:rPr>
        <w:t>4 КЛАСС</w:t>
      </w:r>
    </w:p>
    <w:tbl>
      <w:tblPr>
        <w:tblW w:w="13419" w:type="dxa"/>
        <w:jc w:val="left"/>
        <w:tblInd w:w="1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1708"/>
        <w:gridCol w:w="11710"/>
      </w:tblGrid>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272"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Проверяемый элемент содержания </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Произведения о Родине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Отражение любви к родной земле в литературе разных народов (на примере писателей родного края, представителей разных народов России)</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Понятие исторической песни; песни на тему Великой Отечественной войны (2 – 3 произведения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Фольклор (устное народное творчество)</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Малые жанры фольклора (назначение, сравнение, классификация). Собиратели фольклора (А.Н. Афанасьев, В.И. Даль)</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2.3</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Виды сказок: о животных, бытовые, волшебные. 2 – 3 русские народные сказки по выбору и 2 – 3 сказки народов России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2.4</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both"/>
              <w:rPr/>
            </w:pPr>
            <w:r>
              <w:rPr>
                <w:rFonts w:ascii="Times New Roman" w:hAnsi="Times New Roman"/>
                <w:b w:val="false"/>
                <w:i w:val="false"/>
                <w:color w:val="000000"/>
                <w:sz w:val="24"/>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2.5</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Творчество А.С. Пушкина</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3.2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Литературные сказки А.С. Пушкина в стихах: «Сказка о мёртвой царевне и о семи богатырях». Фольклорная основа авторской сказки</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Басни И.А. Крылова, И.И. Хемницера, Л.Н. Толстого, С.В. Михалкова (не менее трех). Басня как лиро-эпический жанр. Аллегория в баснях</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 xml:space="preserve">Басни И.А. Крылова: «Стрекоза и муравей», «Квартет» и другие </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4.2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Басни стихотворные и прозаические. И.И. Хемницер «Стрекоза», Л.Н. Толстой «Стрекоза и муравьи», С.В. Михалков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5</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Лирические произведения М.Ю. Лермонтова (не менее трёх). Стихотворения: «Утёс», «Парус», «Москва, Москва! …Люблю тебя как сын…»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6</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Литературная сказка (две-три по выбору). П.П. Бажов «Серебряное копытце», П.П. Ершов «Конёк-Горбунок», С.Т. Аксаков «Аленький цветочек»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7</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Картины природы в творчестве поэтов и писателей ХIХ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8</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9</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10</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Пьеса (одна по выбору). С.Я. Маршак «Двенадцать месяцев»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Зарубежная литература</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13.1</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Литературные сказки зарубежных писателей Ш. Перро, Х.-К. Андерсена, братьев Гримм и других (по выбору). Х.-К. Андерсен «Дикие лебеди», «Русалочка»</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13.2</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trPr>
          <w:trHeight w:val="144" w:hRule="atLeast"/>
        </w:trPr>
        <w:tc>
          <w:tcPr>
            <w:tcW w:w="17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36" w:before="0" w:after="0"/>
              <w:ind w:left="365" w:hanging="0"/>
              <w:jc w:val="center"/>
              <w:rPr/>
            </w:pPr>
            <w:r>
              <w:rPr>
                <w:rFonts w:ascii="Times New Roman" w:hAnsi="Times New Roman"/>
                <w:b w:val="false"/>
                <w:i w:val="false"/>
                <w:color w:val="000000"/>
                <w:sz w:val="24"/>
              </w:rPr>
              <w:t>14</w:t>
            </w:r>
          </w:p>
        </w:tc>
        <w:tc>
          <w:tcPr>
            <w:tcW w:w="1171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312" w:before="0" w:after="0"/>
              <w:ind w:left="365" w:hanging="0"/>
              <w:jc w:val="both"/>
              <w:rPr/>
            </w:pPr>
            <w:r>
              <w:rPr>
                <w:rFonts w:ascii="Times New Roman" w:hAnsi="Times New Roman"/>
                <w:b w:val="false"/>
                <w:i w:val="false"/>
                <w:color w:val="000000"/>
                <w:sz w:val="24"/>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pPr>
              <w:pStyle w:val="Normal"/>
              <w:spacing w:lineRule="exact" w:line="312" w:before="0" w:after="0"/>
              <w:ind w:left="365" w:hanging="0"/>
              <w:jc w:val="both"/>
              <w:rPr/>
            </w:pPr>
            <w:r>
              <w:rPr>
                <w:rFonts w:ascii="Times New Roman" w:hAnsi="Times New Roman"/>
                <w:b w:val="false"/>
                <w:i w:val="false"/>
                <w:color w:val="000000"/>
                <w:sz w:val="24"/>
              </w:rPr>
              <w:t>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Лирика. Драма. Проза и поэ</w:t>
            </w:r>
            <w:bookmarkStart w:id="38" w:name="block-763747011"/>
            <w:bookmarkStart w:id="39" w:name="block-76374701"/>
            <w:bookmarkEnd w:id="38"/>
            <w:bookmarkEnd w:id="39"/>
            <w:r>
              <w:rPr>
                <w:rFonts w:ascii="Times New Roman" w:hAnsi="Times New Roman"/>
                <w:b w:val="false"/>
                <w:i w:val="false"/>
                <w:color w:val="000000"/>
                <w:sz w:val="24"/>
              </w:rPr>
              <w:t>зия</w:t>
            </w:r>
          </w:p>
        </w:tc>
      </w:tr>
    </w:tbl>
    <w:p>
      <w:pPr>
        <w:sectPr>
          <w:type w:val="nextPage"/>
          <w:pgSz w:orient="landscape" w:w="16384"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79"/>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Symbol"/>
    </w:rPr>
  </w:style>
  <w:style w:type="character" w:styleId="ListLabel16">
    <w:name w:val="ListLabel 16"/>
    <w:qFormat/>
    <w:rPr>
      <w:rFonts w:cs="Symbol"/>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character" w:styleId="ListLabel24">
    <w:name w:val="ListLabel 24"/>
    <w:qFormat/>
    <w:rPr>
      <w:rFonts w:cs="Symbol"/>
    </w:rPr>
  </w:style>
  <w:style w:type="character" w:styleId="ListLabel25">
    <w:name w:val="ListLabel 25"/>
    <w:qFormat/>
    <w:rPr>
      <w:rFonts w:cs="Symbol"/>
    </w:rPr>
  </w:style>
  <w:style w:type="character" w:styleId="ListLabel26">
    <w:name w:val="ListLabel 26"/>
    <w:qFormat/>
    <w:rPr>
      <w:rFonts w:cs="Symbol"/>
    </w:rPr>
  </w:style>
  <w:style w:type="character" w:styleId="ListLabel27">
    <w:name w:val="ListLabel 27"/>
    <w:qFormat/>
    <w:rPr>
      <w:rFonts w:cs="Symbol"/>
    </w:rPr>
  </w:style>
  <w:style w:type="character" w:styleId="ListLabel28">
    <w:name w:val="ListLabel 28"/>
    <w:qFormat/>
    <w:rPr>
      <w:rFonts w:cs="Symbol"/>
    </w:rPr>
  </w:style>
  <w:style w:type="character" w:styleId="ListLabel29">
    <w:name w:val="ListLabel 29"/>
    <w:qFormat/>
    <w:rPr>
      <w:rFonts w:cs="Symbol"/>
    </w:rPr>
  </w:style>
  <w:style w:type="character" w:styleId="ListLabel30">
    <w:name w:val="ListLabel 30"/>
    <w:qFormat/>
    <w:rPr>
      <w:rFonts w:cs="Symbol"/>
    </w:rPr>
  </w:style>
  <w:style w:type="character" w:styleId="ListLabel31">
    <w:name w:val="ListLabel 31"/>
    <w:qFormat/>
    <w:rPr>
      <w:rFonts w:cs="Symbol"/>
    </w:rPr>
  </w:style>
  <w:style w:type="character" w:styleId="ListLabel32">
    <w:name w:val="ListLabel 32"/>
    <w:qFormat/>
    <w:rPr>
      <w:rFonts w:cs="Symbol"/>
    </w:rPr>
  </w:style>
  <w:style w:type="character" w:styleId="ListLabel33">
    <w:name w:val="ListLabel 33"/>
    <w:qFormat/>
    <w:rPr>
      <w:rFonts w:cs="Symbol"/>
    </w:rPr>
  </w:style>
  <w:style w:type="character" w:styleId="ListLabel34">
    <w:name w:val="ListLabel 34"/>
    <w:qFormat/>
    <w:rPr>
      <w:rFonts w:cs="Symbol"/>
    </w:rPr>
  </w:style>
  <w:style w:type="character" w:styleId="ListLabel35">
    <w:name w:val="ListLabel 35"/>
    <w:qFormat/>
    <w:rPr>
      <w:rFonts w:cs="Symbol"/>
    </w:rPr>
  </w:style>
  <w:style w:type="character" w:styleId="ListLabel36">
    <w:name w:val="ListLabel 36"/>
    <w:qFormat/>
    <w:rPr>
      <w:rFonts w:cs="Symbol"/>
    </w:rPr>
  </w:style>
  <w:style w:type="character" w:styleId="ListLabel37">
    <w:name w:val="ListLabel 37"/>
    <w:qFormat/>
    <w:rPr>
      <w:rFonts w:cs="Symbol"/>
    </w:rPr>
  </w:style>
  <w:style w:type="character" w:styleId="ListLabel38">
    <w:name w:val="ListLabel 38"/>
    <w:qFormat/>
    <w:rPr>
      <w:rFonts w:cs="Symbol"/>
    </w:rPr>
  </w:style>
  <w:style w:type="character" w:styleId="ListLabel39">
    <w:name w:val="ListLabel 39"/>
    <w:qFormat/>
    <w:rPr>
      <w:rFonts w:cs="Symbol"/>
    </w:rPr>
  </w:style>
  <w:style w:type="paragraph" w:styleId="Style12">
    <w:name w:val="Заголовок"/>
    <w:basedOn w:val="Normal"/>
    <w:next w:val="Style13"/>
    <w:qFormat/>
    <w:pPr>
      <w:keepNext/>
      <w:spacing w:before="240" w:after="120"/>
    </w:pPr>
    <w:rPr>
      <w:rFonts w:ascii="Liberation Sans" w:hAnsi="Liberation Sans" w:eastAsia="Microsoft YaHei" w:cs="Mang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Header"/>
    <w:basedOn w:val="Normal"/>
    <w:link w:val="HeaderChar"/>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0">
    <w:name w:val="Содержимое таблицы"/>
    <w:basedOn w:val="Normal"/>
    <w:qFormat/>
    <w:pPr/>
    <w:rPr/>
  </w:style>
  <w:style w:type="paragraph" w:styleId="Style21">
    <w:name w:val="Заголовок таблицы"/>
    <w:basedOn w:val="Style20"/>
    <w:qFormat/>
    <w:pPr/>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2cec" TargetMode="External"/><Relationship Id="rId3" Type="http://schemas.openxmlformats.org/officeDocument/2006/relationships/hyperlink" Target="https://m.edsoo.ru/7f412cec" TargetMode="External"/><Relationship Id="rId4" Type="http://schemas.openxmlformats.org/officeDocument/2006/relationships/hyperlink" Target="https://m.edsoo.ru/7f412cec" TargetMode="External"/><Relationship Id="rId5" Type="http://schemas.openxmlformats.org/officeDocument/2006/relationships/hyperlink" Target="https://m.edsoo.ru/7f412cec" TargetMode="External"/><Relationship Id="rId6" Type="http://schemas.openxmlformats.org/officeDocument/2006/relationships/hyperlink" Target="https://m.edsoo.ru/7f412cec" TargetMode="External"/><Relationship Id="rId7" Type="http://schemas.openxmlformats.org/officeDocument/2006/relationships/hyperlink" Target="https://m.edsoo.ru/7f412cec" TargetMode="External"/><Relationship Id="rId8" Type="http://schemas.openxmlformats.org/officeDocument/2006/relationships/hyperlink" Target="https://m.edsoo.ru/7f412cec" TargetMode="External"/><Relationship Id="rId9" Type="http://schemas.openxmlformats.org/officeDocument/2006/relationships/hyperlink" Target="https://m.edsoo.ru/7f412cec" TargetMode="External"/><Relationship Id="rId10" Type="http://schemas.openxmlformats.org/officeDocument/2006/relationships/hyperlink" Target="https://m.edsoo.ru/7f412cec" TargetMode="External"/><Relationship Id="rId11" Type="http://schemas.openxmlformats.org/officeDocument/2006/relationships/hyperlink" Target="https://m.edsoo.ru/7f412cec" TargetMode="External"/><Relationship Id="rId12" Type="http://schemas.openxmlformats.org/officeDocument/2006/relationships/hyperlink" Target="https://m.edsoo.ru/7f412cec" TargetMode="External"/><Relationship Id="rId13" Type="http://schemas.openxmlformats.org/officeDocument/2006/relationships/hyperlink" Target="https://m.edsoo.ru/7f412cec" TargetMode="External"/><Relationship Id="rId14" Type="http://schemas.openxmlformats.org/officeDocument/2006/relationships/hyperlink" Target="https://m.edsoo.ru/7f412cec" TargetMode="External"/><Relationship Id="rId15" Type="http://schemas.openxmlformats.org/officeDocument/2006/relationships/hyperlink" Target="https://m.edsoo.ru/7f412cec" TargetMode="External"/><Relationship Id="rId16" Type="http://schemas.openxmlformats.org/officeDocument/2006/relationships/hyperlink" Target="https://m.edsoo.ru/7f412cec" TargetMode="External"/><Relationship Id="rId17" Type="http://schemas.openxmlformats.org/officeDocument/2006/relationships/hyperlink" Target="https://m.edsoo.ru/f29f67cc" TargetMode="External"/><Relationship Id="rId18" Type="http://schemas.openxmlformats.org/officeDocument/2006/relationships/hyperlink" Target="https://m.edsoo.ru/f29f6952" TargetMode="External"/><Relationship Id="rId19" Type="http://schemas.openxmlformats.org/officeDocument/2006/relationships/hyperlink" Target="https://m.edsoo.ru/f29f6d1c" TargetMode="External"/><Relationship Id="rId20" Type="http://schemas.openxmlformats.org/officeDocument/2006/relationships/hyperlink" Target="https://m.edsoo.ru/f29f783e" TargetMode="External"/><Relationship Id="rId21" Type="http://schemas.openxmlformats.org/officeDocument/2006/relationships/hyperlink" Target="https://m.edsoo.ru/f29f6e34" TargetMode="External"/><Relationship Id="rId22" Type="http://schemas.openxmlformats.org/officeDocument/2006/relationships/hyperlink" Target="https://m.edsoo.ru/f29f6f38" TargetMode="External"/><Relationship Id="rId23" Type="http://schemas.openxmlformats.org/officeDocument/2006/relationships/hyperlink" Target="https://m.edsoo.ru/f29f70aa" TargetMode="External"/><Relationship Id="rId24" Type="http://schemas.openxmlformats.org/officeDocument/2006/relationships/hyperlink" Target="https://m.edsoo.ru/f29f5afc" TargetMode="External"/><Relationship Id="rId25" Type="http://schemas.openxmlformats.org/officeDocument/2006/relationships/hyperlink" Target="https://m.edsoo.ru/f29f62e0" TargetMode="External"/><Relationship Id="rId26" Type="http://schemas.openxmlformats.org/officeDocument/2006/relationships/hyperlink" Target="https://m.edsoo.ru/f29f76cc" TargetMode="External"/><Relationship Id="rId27" Type="http://schemas.openxmlformats.org/officeDocument/2006/relationships/hyperlink" Target="https://m.edsoo.ru/f29f6ace" TargetMode="External"/><Relationship Id="rId28" Type="http://schemas.openxmlformats.org/officeDocument/2006/relationships/hyperlink" Target="https://m.edsoo.ru/f29f6c04" TargetMode="External"/><Relationship Id="rId29" Type="http://schemas.openxmlformats.org/officeDocument/2006/relationships/hyperlink" Target="https://m.edsoo.ru/f29f7956" TargetMode="External"/><Relationship Id="rId30" Type="http://schemas.openxmlformats.org/officeDocument/2006/relationships/hyperlink" Target="https://m.edsoo.ru/f29f6ace" TargetMode="External"/><Relationship Id="rId31" Type="http://schemas.openxmlformats.org/officeDocument/2006/relationships/hyperlink" Target="https://m.edsoo.ru/f2a0bdc0" TargetMode="External"/><Relationship Id="rId32" Type="http://schemas.openxmlformats.org/officeDocument/2006/relationships/hyperlink" Target="https://m.edsoo.ru/f2a0aa06" TargetMode="External"/><Relationship Id="rId33" Type="http://schemas.openxmlformats.org/officeDocument/2006/relationships/hyperlink" Target="https://m.edsoo.ru/f2a0a36c" TargetMode="External"/><Relationship Id="rId34" Type="http://schemas.openxmlformats.org/officeDocument/2006/relationships/hyperlink" Target="https://m.edsoo.ru/f29f7a78" TargetMode="External"/><Relationship Id="rId35" Type="http://schemas.openxmlformats.org/officeDocument/2006/relationships/hyperlink" Target="https://m.edsoo.ru/f29f7ba4" TargetMode="External"/><Relationship Id="rId36" Type="http://schemas.openxmlformats.org/officeDocument/2006/relationships/hyperlink" Target="https://m.edsoo.ru/f2a0a7f4" TargetMode="External"/><Relationship Id="rId37" Type="http://schemas.openxmlformats.org/officeDocument/2006/relationships/hyperlink" Target="https://m.edsoo.ru/f29f7cbc" TargetMode="External"/><Relationship Id="rId38" Type="http://schemas.openxmlformats.org/officeDocument/2006/relationships/hyperlink" Target="https://m.edsoo.ru/f29f8284" TargetMode="External"/><Relationship Id="rId39" Type="http://schemas.openxmlformats.org/officeDocument/2006/relationships/hyperlink" Target="https://m.edsoo.ru/f29f85c2" TargetMode="External"/><Relationship Id="rId40" Type="http://schemas.openxmlformats.org/officeDocument/2006/relationships/hyperlink" Target="https://m.edsoo.ru/f29f8478" TargetMode="External"/><Relationship Id="rId41" Type="http://schemas.openxmlformats.org/officeDocument/2006/relationships/hyperlink" Target="https://m.edsoo.ru/f29f7e42" TargetMode="External"/><Relationship Id="rId42" Type="http://schemas.openxmlformats.org/officeDocument/2006/relationships/hyperlink" Target="https://m.edsoo.ru/f29f86d0" TargetMode="External"/><Relationship Id="rId43" Type="http://schemas.openxmlformats.org/officeDocument/2006/relationships/hyperlink" Target="https://m.edsoo.ru/f29f9418" TargetMode="External"/><Relationship Id="rId44" Type="http://schemas.openxmlformats.org/officeDocument/2006/relationships/hyperlink" Target="https://m.edsoo.ru/f29f9558" TargetMode="External"/><Relationship Id="rId45" Type="http://schemas.openxmlformats.org/officeDocument/2006/relationships/hyperlink" Target="https://m.edsoo.ru/f29f890a" TargetMode="External"/><Relationship Id="rId46" Type="http://schemas.openxmlformats.org/officeDocument/2006/relationships/hyperlink" Target="https://m.edsoo.ru/f29f9710" TargetMode="External"/><Relationship Id="rId47" Type="http://schemas.openxmlformats.org/officeDocument/2006/relationships/hyperlink" Target="https://m.edsoo.ru/f29f983c" TargetMode="External"/><Relationship Id="rId48" Type="http://schemas.openxmlformats.org/officeDocument/2006/relationships/hyperlink" Target="https://m.edsoo.ru/f29fa66a" TargetMode="External"/><Relationship Id="rId49" Type="http://schemas.openxmlformats.org/officeDocument/2006/relationships/hyperlink" Target="https://m.edsoo.ru/f29fa7a0" TargetMode="External"/><Relationship Id="rId50" Type="http://schemas.openxmlformats.org/officeDocument/2006/relationships/hyperlink" Target="https://m.edsoo.ru/f29fa8ae" TargetMode="External"/><Relationship Id="rId51" Type="http://schemas.openxmlformats.org/officeDocument/2006/relationships/hyperlink" Target="https://m.edsoo.ru/f29faa20" TargetMode="External"/><Relationship Id="rId52" Type="http://schemas.openxmlformats.org/officeDocument/2006/relationships/hyperlink" Target="https://m.edsoo.ru/f29fab56" TargetMode="External"/><Relationship Id="rId53" Type="http://schemas.openxmlformats.org/officeDocument/2006/relationships/hyperlink" Target="https://m.edsoo.ru/f29fac6e" TargetMode="External"/><Relationship Id="rId54" Type="http://schemas.openxmlformats.org/officeDocument/2006/relationships/hyperlink" Target="https://m.edsoo.ru/f29fad7c" TargetMode="External"/><Relationship Id="rId55" Type="http://schemas.openxmlformats.org/officeDocument/2006/relationships/hyperlink" Target="https://m.edsoo.ru/f2a0a5e2" TargetMode="External"/><Relationship Id="rId56" Type="http://schemas.openxmlformats.org/officeDocument/2006/relationships/hyperlink" Target="https://m.edsoo.ru/f29fd662" TargetMode="External"/><Relationship Id="rId57" Type="http://schemas.openxmlformats.org/officeDocument/2006/relationships/hyperlink" Target="https://m.edsoo.ru/f29fdb80" TargetMode="External"/><Relationship Id="rId58" Type="http://schemas.openxmlformats.org/officeDocument/2006/relationships/hyperlink" Target="https://m.edsoo.ru/f29fdcc0" TargetMode="External"/><Relationship Id="rId59" Type="http://schemas.openxmlformats.org/officeDocument/2006/relationships/hyperlink" Target="https://m.edsoo.ru/f2a0a6f0" TargetMode="External"/><Relationship Id="rId60" Type="http://schemas.openxmlformats.org/officeDocument/2006/relationships/hyperlink" Target="https://m.edsoo.ru/f29f9b34" TargetMode="External"/><Relationship Id="rId61" Type="http://schemas.openxmlformats.org/officeDocument/2006/relationships/hyperlink" Target="https://m.edsoo.ru/f29fa21e" TargetMode="External"/><Relationship Id="rId62" Type="http://schemas.openxmlformats.org/officeDocument/2006/relationships/hyperlink" Target="https://m.edsoo.ru/f29fa002" TargetMode="External"/><Relationship Id="rId63" Type="http://schemas.openxmlformats.org/officeDocument/2006/relationships/hyperlink" Target="https://m.edsoo.ru/f29f9ee0" TargetMode="External"/><Relationship Id="rId64" Type="http://schemas.openxmlformats.org/officeDocument/2006/relationships/hyperlink" Target="https://m.edsoo.ru/f29fa11a" TargetMode="External"/><Relationship Id="rId65" Type="http://schemas.openxmlformats.org/officeDocument/2006/relationships/hyperlink" Target="https://m.edsoo.ru/f29f9c42" TargetMode="External"/><Relationship Id="rId66" Type="http://schemas.openxmlformats.org/officeDocument/2006/relationships/hyperlink" Target="https://m.edsoo.ru/f29f9d82" TargetMode="External"/><Relationship Id="rId67" Type="http://schemas.openxmlformats.org/officeDocument/2006/relationships/hyperlink" Target="https://m.edsoo.ru/f29faec6" TargetMode="External"/><Relationship Id="rId68" Type="http://schemas.openxmlformats.org/officeDocument/2006/relationships/hyperlink" Target="https://m.edsoo.ru/f29fb682" TargetMode="External"/><Relationship Id="rId69" Type="http://schemas.openxmlformats.org/officeDocument/2006/relationships/hyperlink" Target="https://m.edsoo.ru/f29fb420" TargetMode="External"/><Relationship Id="rId70" Type="http://schemas.openxmlformats.org/officeDocument/2006/relationships/hyperlink" Target="https://m.edsoo.ru/f29fb556" TargetMode="External"/><Relationship Id="rId71" Type="http://schemas.openxmlformats.org/officeDocument/2006/relationships/hyperlink" Target="https://m.edsoo.ru/f29fb7e0" TargetMode="External"/><Relationship Id="rId72" Type="http://schemas.openxmlformats.org/officeDocument/2006/relationships/hyperlink" Target="https://m.edsoo.ru/f29fb8f8" TargetMode="External"/><Relationship Id="rId73" Type="http://schemas.openxmlformats.org/officeDocument/2006/relationships/hyperlink" Target="https://m.edsoo.ru/f2a0afd8" TargetMode="External"/><Relationship Id="rId74" Type="http://schemas.openxmlformats.org/officeDocument/2006/relationships/hyperlink" Target="https://m.edsoo.ru/f2a0b1c2" TargetMode="External"/><Relationship Id="rId75" Type="http://schemas.openxmlformats.org/officeDocument/2006/relationships/hyperlink" Target="https://m.edsoo.ru/f29fef08" TargetMode="External"/><Relationship Id="rId76" Type="http://schemas.openxmlformats.org/officeDocument/2006/relationships/hyperlink" Target="https://m.edsoo.ru/f29ff336" TargetMode="External"/><Relationship Id="rId77" Type="http://schemas.openxmlformats.org/officeDocument/2006/relationships/hyperlink" Target="https://m.edsoo.ru/f29ff44e" TargetMode="External"/><Relationship Id="rId78" Type="http://schemas.openxmlformats.org/officeDocument/2006/relationships/hyperlink" Target="https://m.edsoo.ru/f29fe36e" TargetMode="External"/><Relationship Id="rId79" Type="http://schemas.openxmlformats.org/officeDocument/2006/relationships/hyperlink" Target="https://m.edsoo.ru/f2a08300" TargetMode="External"/><Relationship Id="rId80" Type="http://schemas.openxmlformats.org/officeDocument/2006/relationships/hyperlink" Target="https://m.edsoo.ru/f29fe256" TargetMode="External"/><Relationship Id="rId81" Type="http://schemas.openxmlformats.org/officeDocument/2006/relationships/hyperlink" Target="https://m.edsoo.ru/f29fecba" TargetMode="External"/><Relationship Id="rId82" Type="http://schemas.openxmlformats.org/officeDocument/2006/relationships/hyperlink" Target="https://m.edsoo.ru/f29feb52" TargetMode="External"/><Relationship Id="rId83" Type="http://schemas.openxmlformats.org/officeDocument/2006/relationships/hyperlink" Target="https://m.edsoo.ru/f29fe9ea" TargetMode="External"/><Relationship Id="rId84" Type="http://schemas.openxmlformats.org/officeDocument/2006/relationships/hyperlink" Target="https://m.edsoo.ru/f29fe7c4" TargetMode="External"/><Relationship Id="rId85" Type="http://schemas.openxmlformats.org/officeDocument/2006/relationships/hyperlink" Target="https://m.edsoo.ru/f29fe8dc" TargetMode="External"/><Relationship Id="rId86" Type="http://schemas.openxmlformats.org/officeDocument/2006/relationships/hyperlink" Target="https://m.edsoo.ru/f29fede6" TargetMode="External"/><Relationship Id="rId87" Type="http://schemas.openxmlformats.org/officeDocument/2006/relationships/hyperlink" Target="https://m.edsoo.ru/f2a0b906" TargetMode="External"/><Relationship Id="rId88" Type="http://schemas.openxmlformats.org/officeDocument/2006/relationships/hyperlink" Target="https://m.edsoo.ru/f29ff214" TargetMode="External"/><Relationship Id="rId89" Type="http://schemas.openxmlformats.org/officeDocument/2006/relationships/hyperlink" Target="https://m.edsoo.ru/f29fba1a" TargetMode="External"/><Relationship Id="rId90" Type="http://schemas.openxmlformats.org/officeDocument/2006/relationships/hyperlink" Target="https://m.edsoo.ru/f29fbb28" TargetMode="External"/><Relationship Id="rId91" Type="http://schemas.openxmlformats.org/officeDocument/2006/relationships/hyperlink" Target="https://m.edsoo.ru/f29fd43c" TargetMode="External"/><Relationship Id="rId92" Type="http://schemas.openxmlformats.org/officeDocument/2006/relationships/hyperlink" Target="https://m.edsoo.ru/f29fe6ac" TargetMode="External"/><Relationship Id="rId93" Type="http://schemas.openxmlformats.org/officeDocument/2006/relationships/hyperlink" Target="https://m.edsoo.ru/f29fd216" TargetMode="External"/><Relationship Id="rId94" Type="http://schemas.openxmlformats.org/officeDocument/2006/relationships/hyperlink" Target="https://m.edsoo.ru/f29fd31a" TargetMode="External"/><Relationship Id="rId95" Type="http://schemas.openxmlformats.org/officeDocument/2006/relationships/hyperlink" Target="https://m.edsoo.ru/f29fd554" TargetMode="External"/><Relationship Id="rId96" Type="http://schemas.openxmlformats.org/officeDocument/2006/relationships/hyperlink" Target="https://m.edsoo.ru/f2a0a4b6" TargetMode="External"/><Relationship Id="rId97" Type="http://schemas.openxmlformats.org/officeDocument/2006/relationships/hyperlink" Target="https://m.edsoo.ru/f29fc1b8" TargetMode="External"/><Relationship Id="rId98" Type="http://schemas.openxmlformats.org/officeDocument/2006/relationships/hyperlink" Target="https://m.edsoo.ru/f2a09dd6" TargetMode="External"/><Relationship Id="rId99" Type="http://schemas.openxmlformats.org/officeDocument/2006/relationships/hyperlink" Target="https://m.edsoo.ru/f29fe12a" TargetMode="External"/><Relationship Id="rId100" Type="http://schemas.openxmlformats.org/officeDocument/2006/relationships/hyperlink" Target="https://m.edsoo.ru/f2a0c34c" TargetMode="External"/><Relationship Id="rId101" Type="http://schemas.openxmlformats.org/officeDocument/2006/relationships/hyperlink" Target="https://m.edsoo.ru/f2a0c234" TargetMode="External"/><Relationship Id="rId102" Type="http://schemas.openxmlformats.org/officeDocument/2006/relationships/hyperlink" Target="https://m.edsoo.ru/f29fbf6a" TargetMode="External"/><Relationship Id="rId103" Type="http://schemas.openxmlformats.org/officeDocument/2006/relationships/hyperlink" Target="https://m.edsoo.ru/f29fc0aa" TargetMode="External"/><Relationship Id="rId104" Type="http://schemas.openxmlformats.org/officeDocument/2006/relationships/hyperlink" Target="https://m.edsoo.ru/f29fc5f0" TargetMode="External"/><Relationship Id="rId105" Type="http://schemas.openxmlformats.org/officeDocument/2006/relationships/hyperlink" Target="https://m.edsoo.ru/f29fc7bc" TargetMode="External"/><Relationship Id="rId106" Type="http://schemas.openxmlformats.org/officeDocument/2006/relationships/hyperlink" Target="https://m.edsoo.ru/f29fcd02" TargetMode="External"/><Relationship Id="rId107" Type="http://schemas.openxmlformats.org/officeDocument/2006/relationships/hyperlink" Target="https://m.edsoo.ru/f29fce92" TargetMode="External"/><Relationship Id="rId108" Type="http://schemas.openxmlformats.org/officeDocument/2006/relationships/hyperlink" Target="https://m.edsoo.ru/f29fd0f4" TargetMode="External"/><Relationship Id="rId109" Type="http://schemas.openxmlformats.org/officeDocument/2006/relationships/hyperlink" Target="https://m.edsoo.ru/f29fc30c" TargetMode="External"/><Relationship Id="rId110" Type="http://schemas.openxmlformats.org/officeDocument/2006/relationships/hyperlink" Target="https://m.edsoo.ru/f29fc4c4" TargetMode="External"/><Relationship Id="rId111" Type="http://schemas.openxmlformats.org/officeDocument/2006/relationships/hyperlink" Target="https://m.edsoo.ru/f2a0bee2" TargetMode="External"/><Relationship Id="rId112" Type="http://schemas.openxmlformats.org/officeDocument/2006/relationships/hyperlink" Target="https://m.edsoo.ru/f2a0c45a" TargetMode="External"/><Relationship Id="rId113" Type="http://schemas.openxmlformats.org/officeDocument/2006/relationships/hyperlink" Target="https://m.edsoo.ru/f29f5282" TargetMode="External"/><Relationship Id="rId114" Type="http://schemas.openxmlformats.org/officeDocument/2006/relationships/hyperlink" Target="https://m.edsoo.ru/f29f539a" TargetMode="External"/><Relationship Id="rId115" Type="http://schemas.openxmlformats.org/officeDocument/2006/relationships/hyperlink" Target="https://m.edsoo.ru/f29f54c6" TargetMode="External"/><Relationship Id="rId116" Type="http://schemas.openxmlformats.org/officeDocument/2006/relationships/hyperlink" Target="https://m.edsoo.ru/f29f55de" TargetMode="External"/><Relationship Id="rId117" Type="http://schemas.openxmlformats.org/officeDocument/2006/relationships/hyperlink" Target="https://m.edsoo.ru/f29f56ec" TargetMode="External"/><Relationship Id="rId118" Type="http://schemas.openxmlformats.org/officeDocument/2006/relationships/hyperlink" Target="https://m.edsoo.ru/f29f5c50" TargetMode="External"/><Relationship Id="rId119" Type="http://schemas.openxmlformats.org/officeDocument/2006/relationships/hyperlink" Target="https://m.edsoo.ru/f29f60a6" TargetMode="External"/><Relationship Id="rId120" Type="http://schemas.openxmlformats.org/officeDocument/2006/relationships/hyperlink" Target="https://m.edsoo.ru/f29f61c8" TargetMode="External"/><Relationship Id="rId121" Type="http://schemas.openxmlformats.org/officeDocument/2006/relationships/hyperlink" Target="https://m.edsoo.ru/f29f5e94" TargetMode="External"/><Relationship Id="rId122" Type="http://schemas.openxmlformats.org/officeDocument/2006/relationships/hyperlink" Target="https://m.edsoo.ru/f29f5d7c" TargetMode="External"/><Relationship Id="rId123" Type="http://schemas.openxmlformats.org/officeDocument/2006/relationships/hyperlink" Target="https://m.edsoo.ru/f2a087e2" TargetMode="External"/><Relationship Id="rId124" Type="http://schemas.openxmlformats.org/officeDocument/2006/relationships/hyperlink" Target="https://m.edsoo.ru/f29f8eb4" TargetMode="External"/><Relationship Id="rId125" Type="http://schemas.openxmlformats.org/officeDocument/2006/relationships/hyperlink" Target="https://m.edsoo.ru/f29f8ff4" TargetMode="External"/><Relationship Id="rId126" Type="http://schemas.openxmlformats.org/officeDocument/2006/relationships/hyperlink" Target="https://m.edsoo.ru/f29f91d4" TargetMode="External"/><Relationship Id="rId127" Type="http://schemas.openxmlformats.org/officeDocument/2006/relationships/hyperlink" Target="https://m.edsoo.ru/f29f9300" TargetMode="External"/><Relationship Id="rId128" Type="http://schemas.openxmlformats.org/officeDocument/2006/relationships/hyperlink" Target="https://m.edsoo.ru/f29f9300" TargetMode="External"/><Relationship Id="rId129" Type="http://schemas.openxmlformats.org/officeDocument/2006/relationships/hyperlink" Target="https://m.edsoo.ru/f2a08986" TargetMode="External"/><Relationship Id="rId130" Type="http://schemas.openxmlformats.org/officeDocument/2006/relationships/hyperlink" Target="https://m.edsoo.ru/f2a08b2a" TargetMode="External"/><Relationship Id="rId131" Type="http://schemas.openxmlformats.org/officeDocument/2006/relationships/hyperlink" Target="https://m.edsoo.ru/f2a08cb0" TargetMode="External"/><Relationship Id="rId132" Type="http://schemas.openxmlformats.org/officeDocument/2006/relationships/hyperlink" Target="https://m.edsoo.ru/f2a09372" TargetMode="External"/><Relationship Id="rId133" Type="http://schemas.openxmlformats.org/officeDocument/2006/relationships/hyperlink" Target="https://m.edsoo.ru/f2a09502" TargetMode="External"/><Relationship Id="rId134" Type="http://schemas.openxmlformats.org/officeDocument/2006/relationships/hyperlink" Target="https://m.edsoo.ru/f2a09674" TargetMode="External"/><Relationship Id="rId135" Type="http://schemas.openxmlformats.org/officeDocument/2006/relationships/hyperlink" Target="https://m.edsoo.ru/f2a097d2" TargetMode="External"/><Relationship Id="rId136" Type="http://schemas.openxmlformats.org/officeDocument/2006/relationships/hyperlink" Target="https://m.edsoo.ru/f2a0b348" TargetMode="External"/><Relationship Id="rId137" Type="http://schemas.openxmlformats.org/officeDocument/2006/relationships/hyperlink" Target="https://m.edsoo.ru/f2a0c7c0" TargetMode="External"/><Relationship Id="rId138" Type="http://schemas.openxmlformats.org/officeDocument/2006/relationships/hyperlink" Target="https://m.edsoo.ru/f2a0c8ec" TargetMode="External"/><Relationship Id="rId139" Type="http://schemas.openxmlformats.org/officeDocument/2006/relationships/hyperlink" Target="https://m.edsoo.ru/f29fded2" TargetMode="External"/><Relationship Id="rId140" Type="http://schemas.openxmlformats.org/officeDocument/2006/relationships/hyperlink" Target="https://m.edsoo.ru/f2a0c9fa" TargetMode="External"/><Relationship Id="rId141" Type="http://schemas.openxmlformats.org/officeDocument/2006/relationships/numbering" Target="numbering.xml"/><Relationship Id="rId142" Type="http://schemas.openxmlformats.org/officeDocument/2006/relationships/fontTable" Target="fontTable.xml"/><Relationship Id="rId14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41</TotalTime>
  <Application>LibreOffice/5.4.1.2$Windows_x86 LibreOffice_project/ea7cb86e6eeb2bf3a5af73a8f7777ac570321527</Application>
  <Pages>53</Pages>
  <Words>7713</Words>
  <Characters>56913</Characters>
  <CharactersWithSpaces>64268</CharactersWithSpaces>
  <Paragraphs>1061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2025-10-09T14:49:10Z</cp:lastPrinted>
  <dcterms:modified xsi:type="dcterms:W3CDTF">2025-10-14T15:08:40Z</dcterms:modified>
  <cp:revision>3</cp:revision>
  <dc:subject/>
  <dc:title/>
</cp:coreProperties>
</file>